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8060E" w14:textId="77777777" w:rsidR="00A77B3E" w:rsidRDefault="003257B3">
      <w:pPr>
        <w:spacing w:after="0"/>
      </w:pPr>
      <w:r>
        <w:rPr>
          <w:rFonts w:ascii="Times New Roman" w:eastAsia="Times New Roman" w:hAnsi="Times New Roman" w:cs="Times New Roman"/>
          <w:b/>
          <w:bCs/>
          <w:sz w:val="24"/>
          <w:szCs w:val="24"/>
        </w:rPr>
        <w:t>Instructor:</w:t>
      </w:r>
      <w:r w:rsidR="00BA6F74">
        <w:rPr>
          <w:rFonts w:ascii="Times New Roman" w:eastAsia="Times New Roman" w:hAnsi="Times New Roman" w:cs="Times New Roman"/>
          <w:b/>
          <w:bCs/>
          <w:sz w:val="24"/>
          <w:szCs w:val="24"/>
        </w:rPr>
        <w:t xml:space="preserve"> Dr. Kelly Taylor</w:t>
      </w:r>
    </w:p>
    <w:p w14:paraId="07DD11B8"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Telephone Numbers:</w:t>
      </w:r>
      <w:r w:rsidR="00BA6F74">
        <w:rPr>
          <w:rFonts w:ascii="Times New Roman" w:eastAsia="Times New Roman" w:hAnsi="Times New Roman" w:cs="Times New Roman"/>
          <w:b/>
          <w:bCs/>
          <w:sz w:val="24"/>
          <w:szCs w:val="24"/>
        </w:rPr>
        <w:t xml:space="preserve"> (704) 406-2209 (Office)</w:t>
      </w:r>
    </w:p>
    <w:p w14:paraId="46FD7006" w14:textId="77777777" w:rsidR="00BA6F74" w:rsidRDefault="00BA6F7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 xml:space="preserve"> (828) 413-0117 (Cell – emergencies and online office hours)</w:t>
      </w:r>
    </w:p>
    <w:p w14:paraId="03BF6828"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Email:</w:t>
      </w:r>
      <w:r w:rsidR="00BA6F74">
        <w:rPr>
          <w:rFonts w:ascii="Times New Roman" w:eastAsia="Times New Roman" w:hAnsi="Times New Roman" w:cs="Times New Roman"/>
          <w:b/>
          <w:bCs/>
          <w:sz w:val="24"/>
          <w:szCs w:val="24"/>
        </w:rPr>
        <w:t xml:space="preserve"> </w:t>
      </w:r>
      <w:hyperlink r:id="rId8" w:history="1">
        <w:r w:rsidR="00BA6F74" w:rsidRPr="00CF10E8">
          <w:rPr>
            <w:rStyle w:val="Hyperlink"/>
            <w:rFonts w:ascii="Times New Roman" w:eastAsia="Times New Roman" w:hAnsi="Times New Roman" w:cs="Times New Roman"/>
            <w:b/>
            <w:bCs/>
            <w:sz w:val="24"/>
            <w:szCs w:val="24"/>
          </w:rPr>
          <w:t>ktaylor2@gardner-webb.edu</w:t>
        </w:r>
      </w:hyperlink>
    </w:p>
    <w:p w14:paraId="610B6F11" w14:textId="77777777" w:rsidR="00BA6F74" w:rsidRDefault="00BA6F74">
      <w:pPr>
        <w:spacing w:after="0"/>
        <w:rPr>
          <w:rFonts w:ascii="Times New Roman" w:eastAsia="Times New Roman" w:hAnsi="Times New Roman" w:cs="Times New Roman"/>
          <w:b/>
          <w:bCs/>
          <w:sz w:val="24"/>
          <w:szCs w:val="24"/>
        </w:rPr>
      </w:pPr>
    </w:p>
    <w:p w14:paraId="0EB0C349" w14:textId="77777777" w:rsidR="00BA6F74" w:rsidRDefault="00BA6F7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Office Hours:</w:t>
      </w:r>
      <w:r>
        <w:rPr>
          <w:rFonts w:ascii="Times New Roman" w:eastAsia="Times New Roman" w:hAnsi="Times New Roman" w:cs="Times New Roman"/>
          <w:b/>
          <w:bCs/>
          <w:sz w:val="24"/>
          <w:szCs w:val="24"/>
        </w:rPr>
        <w:tab/>
        <w:t>10:00 am – 12:00 pm; 1:00 pm – 2:00 pm MW</w:t>
      </w:r>
    </w:p>
    <w:p w14:paraId="2E406E69" w14:textId="77777777" w:rsidR="00BA6F74" w:rsidRDefault="00BA6F7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10:50 am – 11:50 am TTR</w:t>
      </w:r>
    </w:p>
    <w:p w14:paraId="78D87008" w14:textId="77777777" w:rsidR="00BA6F74" w:rsidRDefault="00BA6F7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9:00 pm – 10:00 pm WTR (Online, available immediately via email or cell phone)</w:t>
      </w:r>
    </w:p>
    <w:p w14:paraId="224EE476" w14:textId="77777777" w:rsidR="00BA6F74" w:rsidRDefault="00BA6F7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proofErr w:type="gramStart"/>
      <w:r>
        <w:rPr>
          <w:rFonts w:ascii="Times New Roman" w:eastAsia="Times New Roman" w:hAnsi="Times New Roman" w:cs="Times New Roman"/>
          <w:b/>
          <w:bCs/>
          <w:sz w:val="24"/>
          <w:szCs w:val="24"/>
        </w:rPr>
        <w:t>Other times by appointment.</w:t>
      </w:r>
      <w:proofErr w:type="gramEnd"/>
    </w:p>
    <w:p w14:paraId="479F3897" w14:textId="77777777" w:rsidR="00A77B3E" w:rsidRDefault="00A77B3E">
      <w:pPr>
        <w:spacing w:after="0"/>
        <w:rPr>
          <w:rFonts w:ascii="Times New Roman" w:eastAsia="Times New Roman" w:hAnsi="Times New Roman" w:cs="Times New Roman"/>
          <w:b/>
          <w:bCs/>
          <w:sz w:val="24"/>
          <w:szCs w:val="24"/>
        </w:rPr>
      </w:pPr>
    </w:p>
    <w:p w14:paraId="424ADBC3" w14:textId="77777777" w:rsidR="005864BD"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Texts:</w:t>
      </w:r>
      <w:r w:rsidR="005864BD">
        <w:rPr>
          <w:rFonts w:ascii="Times New Roman" w:eastAsia="Times New Roman" w:hAnsi="Times New Roman" w:cs="Times New Roman"/>
          <w:b/>
          <w:bCs/>
          <w:sz w:val="24"/>
          <w:szCs w:val="24"/>
        </w:rPr>
        <w:t xml:space="preserve"> </w:t>
      </w:r>
    </w:p>
    <w:p w14:paraId="4CDD98B0" w14:textId="77777777" w:rsidR="00D03646" w:rsidRDefault="00D03646" w:rsidP="005864BD">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The Exemplary Middle School </w:t>
      </w:r>
      <w:r>
        <w:rPr>
          <w:rFonts w:ascii="Times New Roman" w:eastAsia="Times New Roman" w:hAnsi="Times New Roman" w:cs="Times New Roman"/>
          <w:bCs/>
          <w:sz w:val="24"/>
          <w:szCs w:val="24"/>
        </w:rPr>
        <w:t>by Paul S. George</w:t>
      </w:r>
    </w:p>
    <w:p w14:paraId="6C377166" w14:textId="77777777" w:rsidR="00D03646" w:rsidRDefault="00D03646" w:rsidP="005864BD">
      <w:pPr>
        <w:spacing w:after="0"/>
        <w:rPr>
          <w:rFonts w:ascii="Times New Roman" w:eastAsia="Times New Roman" w:hAnsi="Times New Roman" w:cs="Times New Roman"/>
          <w:bCs/>
          <w:sz w:val="24"/>
          <w:szCs w:val="24"/>
        </w:rPr>
      </w:pPr>
    </w:p>
    <w:p w14:paraId="2606519D" w14:textId="77777777" w:rsidR="00A77B3E" w:rsidRPr="005864BD" w:rsidRDefault="00D03646" w:rsidP="005864BD">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American Schools, American Teachers: Issues and Perspectives</w:t>
      </w:r>
      <w:r>
        <w:rPr>
          <w:rFonts w:ascii="Times New Roman" w:eastAsia="Times New Roman" w:hAnsi="Times New Roman" w:cs="Times New Roman"/>
          <w:bCs/>
          <w:sz w:val="24"/>
          <w:szCs w:val="24"/>
        </w:rPr>
        <w:t xml:space="preserve"> by David Schuman</w:t>
      </w:r>
    </w:p>
    <w:p w14:paraId="5B75BBBD" w14:textId="77777777" w:rsidR="005864BD" w:rsidRDefault="005864BD">
      <w:pPr>
        <w:spacing w:after="0"/>
        <w:rPr>
          <w:rFonts w:ascii="Times New Roman" w:eastAsia="Times New Roman" w:hAnsi="Times New Roman" w:cs="Times New Roman"/>
          <w:b/>
          <w:bCs/>
          <w:i/>
          <w:sz w:val="24"/>
          <w:szCs w:val="24"/>
        </w:rPr>
      </w:pPr>
    </w:p>
    <w:p w14:paraId="4EB03B58" w14:textId="77777777" w:rsidR="005864BD" w:rsidRPr="009377CD" w:rsidRDefault="005864BD">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Rethink, Rebuild, Rebound, A Framework for Shared Responsibility and Accountability in Education</w:t>
      </w:r>
      <w:r w:rsidR="009377CD">
        <w:rPr>
          <w:rFonts w:ascii="Times New Roman" w:eastAsia="Times New Roman" w:hAnsi="Times New Roman" w:cs="Times New Roman"/>
          <w:b/>
          <w:bCs/>
          <w:i/>
          <w:sz w:val="24"/>
          <w:szCs w:val="24"/>
        </w:rPr>
        <w:t xml:space="preserve"> </w:t>
      </w:r>
      <w:r w:rsidR="009377CD">
        <w:rPr>
          <w:rFonts w:ascii="Times New Roman" w:eastAsia="Times New Roman" w:hAnsi="Times New Roman" w:cs="Times New Roman"/>
          <w:bCs/>
          <w:sz w:val="24"/>
          <w:szCs w:val="24"/>
        </w:rPr>
        <w:t>by John D. Balls, A. Douglas Eury, and Jane C. King</w:t>
      </w:r>
    </w:p>
    <w:p w14:paraId="59E17835" w14:textId="77777777" w:rsidR="00A77B3E" w:rsidRDefault="00A77B3E">
      <w:pPr>
        <w:spacing w:after="0"/>
        <w:rPr>
          <w:rFonts w:ascii="Times New Roman" w:eastAsia="Times New Roman" w:hAnsi="Times New Roman" w:cs="Times New Roman"/>
          <w:i/>
          <w:iCs/>
          <w:sz w:val="24"/>
          <w:szCs w:val="24"/>
        </w:rPr>
      </w:pPr>
    </w:p>
    <w:p w14:paraId="39CD6FE8" w14:textId="77777777" w:rsidR="005864BD" w:rsidRPr="005864BD" w:rsidRDefault="005864BD">
      <w:pPr>
        <w:spacing w:after="0"/>
        <w:rPr>
          <w:rFonts w:ascii="Times New Roman" w:eastAsia="Times New Roman" w:hAnsi="Times New Roman" w:cs="Times New Roman"/>
          <w:iCs/>
          <w:sz w:val="24"/>
          <w:szCs w:val="24"/>
        </w:rPr>
      </w:pPr>
      <w:r>
        <w:rPr>
          <w:rFonts w:ascii="Times New Roman" w:eastAsia="Times New Roman" w:hAnsi="Times New Roman" w:cs="Times New Roman"/>
          <w:b/>
          <w:i/>
          <w:iCs/>
          <w:sz w:val="24"/>
          <w:szCs w:val="24"/>
        </w:rPr>
        <w:t>A Short Guide to Action Research</w:t>
      </w:r>
      <w:r>
        <w:rPr>
          <w:rFonts w:ascii="Times New Roman" w:eastAsia="Times New Roman" w:hAnsi="Times New Roman" w:cs="Times New Roman"/>
          <w:iCs/>
          <w:sz w:val="24"/>
          <w:szCs w:val="24"/>
        </w:rPr>
        <w:t xml:space="preserve"> by Andrew P. Johnson</w:t>
      </w:r>
    </w:p>
    <w:p w14:paraId="194AEB47" w14:textId="77777777" w:rsidR="005864BD" w:rsidRDefault="005864BD">
      <w:pPr>
        <w:spacing w:after="0"/>
        <w:rPr>
          <w:rFonts w:ascii="Times New Roman" w:eastAsia="Times New Roman" w:hAnsi="Times New Roman" w:cs="Times New Roman"/>
          <w:b/>
          <w:bCs/>
          <w:sz w:val="24"/>
          <w:szCs w:val="24"/>
          <w:u w:val="single"/>
        </w:rPr>
      </w:pPr>
    </w:p>
    <w:p w14:paraId="6A30CE05" w14:textId="77777777" w:rsidR="00BA6F74" w:rsidRDefault="00BA6F74">
      <w:pPr>
        <w:spacing w:after="0"/>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 xml:space="preserve">Optional </w:t>
      </w:r>
      <w:proofErr w:type="gramStart"/>
      <w:r>
        <w:rPr>
          <w:rFonts w:ascii="Times New Roman" w:eastAsia="Times New Roman" w:hAnsi="Times New Roman" w:cs="Times New Roman"/>
          <w:b/>
          <w:bCs/>
          <w:sz w:val="24"/>
          <w:szCs w:val="24"/>
        </w:rPr>
        <w:t>Text :</w:t>
      </w:r>
      <w:proofErr w:type="gramEnd"/>
      <w:r>
        <w:rPr>
          <w:rFonts w:ascii="Times New Roman" w:eastAsia="Times New Roman" w:hAnsi="Times New Roman" w:cs="Times New Roman"/>
          <w:b/>
          <w:bCs/>
          <w:sz w:val="24"/>
          <w:szCs w:val="24"/>
        </w:rPr>
        <w:t xml:space="preserve"> </w:t>
      </w:r>
    </w:p>
    <w:p w14:paraId="1986A70E" w14:textId="77777777" w:rsidR="000A4C8E" w:rsidRDefault="000A4C8E">
      <w:pPr>
        <w:spacing w:after="0"/>
        <w:rPr>
          <w:rFonts w:ascii="Times New Roman" w:eastAsia="Times New Roman" w:hAnsi="Times New Roman" w:cs="Times New Roman"/>
          <w:b/>
          <w:bCs/>
          <w:i/>
          <w:sz w:val="24"/>
          <w:szCs w:val="24"/>
        </w:rPr>
      </w:pPr>
    </w:p>
    <w:p w14:paraId="6D5C7DBD" w14:textId="77777777" w:rsidR="00BA6F74" w:rsidRDefault="00BA6F74">
      <w:pPr>
        <w:spacing w:after="0"/>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APA Style Guide, 6</w:t>
      </w:r>
      <w:r w:rsidRPr="00BA6F74">
        <w:rPr>
          <w:rFonts w:ascii="Times New Roman" w:eastAsia="Times New Roman" w:hAnsi="Times New Roman" w:cs="Times New Roman"/>
          <w:b/>
          <w:bCs/>
          <w:i/>
          <w:sz w:val="24"/>
          <w:szCs w:val="24"/>
          <w:vertAlign w:val="superscript"/>
        </w:rPr>
        <w:t>th</w:t>
      </w:r>
      <w:r>
        <w:rPr>
          <w:rFonts w:ascii="Times New Roman" w:eastAsia="Times New Roman" w:hAnsi="Times New Roman" w:cs="Times New Roman"/>
          <w:b/>
          <w:bCs/>
          <w:i/>
          <w:sz w:val="24"/>
          <w:szCs w:val="24"/>
        </w:rPr>
        <w:t xml:space="preserve"> Edition</w:t>
      </w:r>
    </w:p>
    <w:p w14:paraId="1050B965" w14:textId="77777777" w:rsidR="00BA6F74" w:rsidRPr="00BA6F74" w:rsidRDefault="00BA6F74">
      <w:pPr>
        <w:spacing w:after="0"/>
        <w:rPr>
          <w:rFonts w:ascii="Times New Roman" w:eastAsia="Times New Roman" w:hAnsi="Times New Roman" w:cs="Times New Roman"/>
          <w:b/>
          <w:bCs/>
          <w:i/>
          <w:sz w:val="24"/>
          <w:szCs w:val="24"/>
        </w:rPr>
      </w:pPr>
    </w:p>
    <w:p w14:paraId="03E50361"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Description:</w:t>
      </w:r>
    </w:p>
    <w:p w14:paraId="03BF4FBF" w14:textId="77777777" w:rsidR="00A77B3E" w:rsidRDefault="005864BD">
      <w:pPr>
        <w:spacing w:after="0"/>
        <w:rPr>
          <w:rFonts w:ascii="Times New Roman" w:eastAsia="Times New Roman" w:hAnsi="Times New Roman" w:cs="Times New Roman"/>
        </w:rPr>
      </w:pPr>
      <w:r>
        <w:rPr>
          <w:rFonts w:ascii="Times New Roman" w:eastAsia="Times New Roman" w:hAnsi="Times New Roman" w:cs="Times New Roman"/>
        </w:rPr>
        <w:t>This course is a</w:t>
      </w:r>
      <w:r w:rsidR="003257B3">
        <w:rPr>
          <w:rFonts w:ascii="Times New Roman" w:eastAsia="Times New Roman" w:hAnsi="Times New Roman" w:cs="Times New Roman"/>
        </w:rPr>
        <w:t xml:space="preserve"> study of middle school history, philosophy, and future endeavors. </w:t>
      </w:r>
      <w:r>
        <w:rPr>
          <w:rFonts w:ascii="Times New Roman" w:eastAsia="Times New Roman" w:hAnsi="Times New Roman" w:cs="Times New Roman"/>
        </w:rPr>
        <w:t>It also offers an</w:t>
      </w:r>
      <w:r w:rsidR="003257B3">
        <w:rPr>
          <w:rFonts w:ascii="Times New Roman" w:eastAsia="Times New Roman" w:hAnsi="Times New Roman" w:cs="Times New Roman"/>
        </w:rPr>
        <w:t xml:space="preserve"> application and examination of the tenets of developmentally responsive middle level education, motivation and management, teachers as leaders, teaming and exemplary middle level practices across the curriculum. This course includes a one hour capstone. </w:t>
      </w:r>
    </w:p>
    <w:p w14:paraId="5D630C01" w14:textId="77777777" w:rsidR="00A77B3E" w:rsidRDefault="00A77B3E">
      <w:pPr>
        <w:spacing w:after="0"/>
        <w:rPr>
          <w:rFonts w:ascii="Times New Roman" w:eastAsia="Times New Roman" w:hAnsi="Times New Roman" w:cs="Times New Roman"/>
        </w:rPr>
      </w:pPr>
    </w:p>
    <w:p w14:paraId="3BD0765A" w14:textId="77777777"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Rationale: </w:t>
      </w:r>
      <w:r>
        <w:rPr>
          <w:rFonts w:ascii="Times New Roman" w:eastAsia="Times New Roman" w:hAnsi="Times New Roman" w:cs="Times New Roman"/>
          <w:b/>
          <w:bCs/>
          <w:sz w:val="24"/>
          <w:szCs w:val="24"/>
        </w:rPr>
        <w:t xml:space="preserve"> </w:t>
      </w:r>
    </w:p>
    <w:p w14:paraId="47593B6D" w14:textId="77777777" w:rsidR="00A77B3E" w:rsidRDefault="003257B3">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course is to provide school leaders an opportunity to study and reflect on significant issues, trends, theories, and/or practical problems in education according to the needs and interests of the student(s). The study will be grounded in the standards of the professional learned societies, INTASC, NBPTS, and the North Carolina State Board of Education.</w:t>
      </w:r>
    </w:p>
    <w:p w14:paraId="4549B18B" w14:textId="77777777"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Specific Standards</w:t>
      </w:r>
      <w:r>
        <w:rPr>
          <w:rFonts w:ascii="Times New Roman" w:eastAsia="Times New Roman" w:hAnsi="Times New Roman" w:cs="Times New Roman"/>
          <w:b/>
          <w:bCs/>
          <w:i/>
          <w:iCs/>
          <w:sz w:val="24"/>
          <w:szCs w:val="24"/>
          <w:u w:val="single"/>
        </w:rPr>
        <w:t xml:space="preserve">: </w:t>
      </w:r>
      <w:r>
        <w:rPr>
          <w:rFonts w:ascii="Times New Roman" w:eastAsia="Times New Roman" w:hAnsi="Times New Roman" w:cs="Times New Roman"/>
          <w:b/>
          <w:bCs/>
          <w:sz w:val="24"/>
          <w:szCs w:val="24"/>
          <w:u w:val="single"/>
        </w:rPr>
        <w:t>NC Teaching Standards</w:t>
      </w:r>
    </w:p>
    <w:p w14:paraId="372CFF62" w14:textId="77777777" w:rsidR="00A77B3E" w:rsidRDefault="00F018F4">
      <w:pPr>
        <w:spacing w:after="0" w:line="240" w:lineRule="auto"/>
        <w:rPr>
          <w:rFonts w:ascii="Times New Roman" w:eastAsia="Times New Roman" w:hAnsi="Times New Roman" w:cs="Times New Roman"/>
          <w:sz w:val="24"/>
          <w:szCs w:val="24"/>
          <w:u w:val="single"/>
        </w:rPr>
      </w:pPr>
      <w:hyperlink r:id="rId9" w:history="1">
        <w:r w:rsidR="003257B3">
          <w:rPr>
            <w:rFonts w:ascii="Times New Roman" w:eastAsia="Times New Roman" w:hAnsi="Times New Roman" w:cs="Times New Roman"/>
            <w:sz w:val="24"/>
            <w:szCs w:val="24"/>
            <w:u w:val="single"/>
          </w:rPr>
          <w:t>Standard</w:t>
        </w:r>
      </w:hyperlink>
      <w:hyperlink r:id="rId10" w:history="1">
        <w:r w:rsidR="003257B3">
          <w:rPr>
            <w:rFonts w:ascii="Times New Roman" w:eastAsia="Times New Roman" w:hAnsi="Times New Roman" w:cs="Times New Roman"/>
            <w:sz w:val="24"/>
            <w:szCs w:val="24"/>
            <w:u w:val="single"/>
          </w:rPr>
          <w:t xml:space="preserve"> 1</w:t>
        </w:r>
      </w:hyperlink>
    </w:p>
    <w:p w14:paraId="544E1CEE" w14:textId="77777777"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demonstrate leadership.</w:t>
      </w:r>
    </w:p>
    <w:p w14:paraId="53B8B77E" w14:textId="77777777" w:rsidR="00A77B3E" w:rsidRDefault="00F018F4">
      <w:pPr>
        <w:spacing w:after="0" w:line="240" w:lineRule="auto"/>
        <w:rPr>
          <w:rFonts w:ascii="Times New Roman" w:eastAsia="Times New Roman" w:hAnsi="Times New Roman" w:cs="Times New Roman"/>
          <w:sz w:val="24"/>
          <w:szCs w:val="24"/>
          <w:u w:val="single"/>
        </w:rPr>
      </w:pPr>
      <w:hyperlink r:id="rId11" w:history="1">
        <w:r w:rsidR="003257B3">
          <w:rPr>
            <w:rFonts w:ascii="Times New Roman" w:eastAsia="Times New Roman" w:hAnsi="Times New Roman" w:cs="Times New Roman"/>
            <w:sz w:val="24"/>
            <w:szCs w:val="24"/>
            <w:u w:val="single"/>
          </w:rPr>
          <w:t>Standard</w:t>
        </w:r>
      </w:hyperlink>
      <w:hyperlink r:id="rId12" w:history="1">
        <w:r w:rsidR="003257B3">
          <w:rPr>
            <w:rFonts w:ascii="Times New Roman" w:eastAsia="Times New Roman" w:hAnsi="Times New Roman" w:cs="Times New Roman"/>
            <w:sz w:val="24"/>
            <w:szCs w:val="24"/>
            <w:u w:val="single"/>
          </w:rPr>
          <w:t xml:space="preserve"> 2</w:t>
        </w:r>
      </w:hyperlink>
    </w:p>
    <w:p w14:paraId="70643F3A" w14:textId="77777777"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establish a respectful environment for a diverse population of students.</w:t>
      </w:r>
    </w:p>
    <w:p w14:paraId="50DA87D5" w14:textId="77777777" w:rsidR="00A77B3E" w:rsidRDefault="00F018F4">
      <w:pPr>
        <w:spacing w:after="0" w:line="240" w:lineRule="auto"/>
        <w:rPr>
          <w:rFonts w:ascii="Times New Roman" w:eastAsia="Times New Roman" w:hAnsi="Times New Roman" w:cs="Times New Roman"/>
          <w:sz w:val="24"/>
          <w:szCs w:val="24"/>
          <w:u w:val="single"/>
        </w:rPr>
      </w:pPr>
      <w:hyperlink r:id="rId13" w:history="1">
        <w:r w:rsidR="003257B3">
          <w:rPr>
            <w:rFonts w:ascii="Times New Roman" w:eastAsia="Times New Roman" w:hAnsi="Times New Roman" w:cs="Times New Roman"/>
            <w:sz w:val="24"/>
            <w:szCs w:val="24"/>
            <w:u w:val="single"/>
          </w:rPr>
          <w:t>Standard</w:t>
        </w:r>
      </w:hyperlink>
      <w:hyperlink r:id="rId14" w:history="1">
        <w:r w:rsidR="003257B3">
          <w:rPr>
            <w:rFonts w:ascii="Times New Roman" w:eastAsia="Times New Roman" w:hAnsi="Times New Roman" w:cs="Times New Roman"/>
            <w:sz w:val="24"/>
            <w:szCs w:val="24"/>
            <w:u w:val="single"/>
          </w:rPr>
          <w:t xml:space="preserve"> 3</w:t>
        </w:r>
      </w:hyperlink>
    </w:p>
    <w:p w14:paraId="6A99E8A4" w14:textId="77777777"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know the content they teach.</w:t>
      </w:r>
    </w:p>
    <w:p w14:paraId="2D7EDBDB" w14:textId="77777777" w:rsidR="00A77B3E" w:rsidRDefault="00F018F4">
      <w:pPr>
        <w:spacing w:after="0" w:line="240" w:lineRule="auto"/>
        <w:rPr>
          <w:rFonts w:ascii="Times New Roman" w:eastAsia="Times New Roman" w:hAnsi="Times New Roman" w:cs="Times New Roman"/>
          <w:sz w:val="24"/>
          <w:szCs w:val="24"/>
          <w:u w:val="single"/>
        </w:rPr>
      </w:pPr>
      <w:hyperlink r:id="rId15" w:history="1">
        <w:r w:rsidR="003257B3">
          <w:rPr>
            <w:rFonts w:ascii="Times New Roman" w:eastAsia="Times New Roman" w:hAnsi="Times New Roman" w:cs="Times New Roman"/>
            <w:sz w:val="24"/>
            <w:szCs w:val="24"/>
            <w:u w:val="single"/>
          </w:rPr>
          <w:t>Standard</w:t>
        </w:r>
      </w:hyperlink>
      <w:hyperlink r:id="rId16" w:history="1">
        <w:r w:rsidR="003257B3">
          <w:rPr>
            <w:rFonts w:ascii="Times New Roman" w:eastAsia="Times New Roman" w:hAnsi="Times New Roman" w:cs="Times New Roman"/>
            <w:sz w:val="24"/>
            <w:szCs w:val="24"/>
            <w:u w:val="single"/>
          </w:rPr>
          <w:t xml:space="preserve"> 4</w:t>
        </w:r>
      </w:hyperlink>
    </w:p>
    <w:p w14:paraId="76C53932" w14:textId="77777777"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facilitate learning for their students.</w:t>
      </w:r>
    </w:p>
    <w:p w14:paraId="07302ECD" w14:textId="77777777" w:rsidR="00A77B3E" w:rsidRDefault="00F018F4">
      <w:pPr>
        <w:spacing w:after="0" w:line="240" w:lineRule="auto"/>
        <w:rPr>
          <w:rFonts w:ascii="Times New Roman" w:eastAsia="Times New Roman" w:hAnsi="Times New Roman" w:cs="Times New Roman"/>
          <w:sz w:val="24"/>
          <w:szCs w:val="24"/>
          <w:u w:val="single"/>
        </w:rPr>
      </w:pPr>
      <w:hyperlink r:id="rId17" w:history="1">
        <w:r w:rsidR="003257B3">
          <w:rPr>
            <w:rFonts w:ascii="Times New Roman" w:eastAsia="Times New Roman" w:hAnsi="Times New Roman" w:cs="Times New Roman"/>
            <w:sz w:val="24"/>
            <w:szCs w:val="24"/>
            <w:u w:val="single"/>
          </w:rPr>
          <w:t>Standard</w:t>
        </w:r>
      </w:hyperlink>
      <w:hyperlink r:id="rId18" w:history="1">
        <w:r w:rsidR="003257B3">
          <w:rPr>
            <w:rFonts w:ascii="Times New Roman" w:eastAsia="Times New Roman" w:hAnsi="Times New Roman" w:cs="Times New Roman"/>
            <w:sz w:val="24"/>
            <w:szCs w:val="24"/>
            <w:u w:val="single"/>
          </w:rPr>
          <w:t xml:space="preserve"> 5</w:t>
        </w:r>
      </w:hyperlink>
    </w:p>
    <w:p w14:paraId="5E8016DC" w14:textId="77777777"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reflect on their practice.</w:t>
      </w:r>
    </w:p>
    <w:p w14:paraId="72F9CC16" w14:textId="77777777" w:rsidR="00A77B3E" w:rsidRDefault="00A77B3E">
      <w:pPr>
        <w:rPr>
          <w:rFonts w:ascii="Times New Roman" w:eastAsia="Times New Roman" w:hAnsi="Times New Roman" w:cs="Times New Roman"/>
          <w:sz w:val="24"/>
          <w:szCs w:val="24"/>
        </w:rPr>
      </w:pPr>
    </w:p>
    <w:p w14:paraId="741763D9" w14:textId="77777777" w:rsidR="00A77B3E" w:rsidRPr="005864BD" w:rsidRDefault="003257B3">
      <w:pPr>
        <w:rPr>
          <w:rFonts w:ascii="Times New Roman" w:eastAsia="Times New Roman" w:hAnsi="Times New Roman" w:cs="Times New Roman"/>
          <w:bCs/>
          <w:sz w:val="24"/>
          <w:szCs w:val="24"/>
        </w:rPr>
      </w:pPr>
      <w:r>
        <w:rPr>
          <w:rFonts w:ascii="Times New Roman" w:eastAsia="Times New Roman" w:hAnsi="Times New Roman" w:cs="Times New Roman"/>
          <w:b/>
          <w:bCs/>
          <w:sz w:val="24"/>
          <w:szCs w:val="24"/>
          <w:u w:val="single"/>
        </w:rPr>
        <w:t>Course Objectives</w:t>
      </w:r>
      <w:r w:rsidR="005864BD">
        <w:rPr>
          <w:rFonts w:ascii="Times New Roman" w:eastAsia="Times New Roman" w:hAnsi="Times New Roman" w:cs="Times New Roman"/>
          <w:bCs/>
          <w:sz w:val="24"/>
          <w:szCs w:val="24"/>
        </w:rPr>
        <w:t xml:space="preserve"> As a result of course readings, activities, and assignments, students will:</w:t>
      </w:r>
    </w:p>
    <w:p w14:paraId="405E5F69" w14:textId="77777777" w:rsidR="00A77B3E"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an understanding of the philosophical tenets that are the foundation for education in the United States.</w:t>
      </w:r>
    </w:p>
    <w:p w14:paraId="7F7F286A" w14:textId="77777777"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an understanding of the philosophical tenets that are the foundation of middle schools in the United States.</w:t>
      </w:r>
    </w:p>
    <w:p w14:paraId="4C3E7294" w14:textId="77777777"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the dynamics of teaching at the middle level, including characteristics of middle level learners.</w:t>
      </w:r>
    </w:p>
    <w:p w14:paraId="12BE6C37" w14:textId="77777777"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insight into the process of curriculum development at the middle level.</w:t>
      </w:r>
    </w:p>
    <w:p w14:paraId="2E4A224B" w14:textId="77777777" w:rsidR="005864BD" w:rsidRDefault="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how to collect and analyze specific school data to determine a curricular need.</w:t>
      </w:r>
    </w:p>
    <w:p w14:paraId="6D126671" w14:textId="77777777" w:rsidR="005B069D" w:rsidRDefault="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a preliminary understanding of the action research process and its uses.</w:t>
      </w:r>
    </w:p>
    <w:p w14:paraId="75F0FD06" w14:textId="77777777" w:rsidR="005B069D" w:rsidRDefault="005B069D" w:rsidP="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how to frame appropriate action research questions for investigation.</w:t>
      </w:r>
    </w:p>
    <w:p w14:paraId="3927D8AD" w14:textId="77777777" w:rsidR="005B069D" w:rsidRPr="005B069D" w:rsidRDefault="005B069D" w:rsidP="005B069D">
      <w:pPr>
        <w:tabs>
          <w:tab w:val="num" w:pos="720"/>
        </w:tabs>
        <w:spacing w:after="0"/>
        <w:ind w:left="720"/>
        <w:rPr>
          <w:rFonts w:ascii="Times New Roman" w:eastAsia="Times New Roman" w:hAnsi="Times New Roman" w:cs="Times New Roman"/>
          <w:sz w:val="24"/>
          <w:szCs w:val="24"/>
        </w:rPr>
      </w:pPr>
    </w:p>
    <w:p w14:paraId="48B02450" w14:textId="77777777"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Academic Integrity:</w:t>
      </w:r>
    </w:p>
    <w:p w14:paraId="286DE522" w14:textId="77777777" w:rsidR="00A77B3E" w:rsidRDefault="003257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14:paraId="1AFC1B8D"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Attendance: </w:t>
      </w:r>
      <w:r>
        <w:rPr>
          <w:rFonts w:ascii="Times New Roman" w:eastAsia="Times New Roman" w:hAnsi="Times New Roman" w:cs="Times New Roman"/>
          <w:b/>
          <w:bCs/>
          <w:sz w:val="24"/>
          <w:szCs w:val="24"/>
        </w:rPr>
        <w:t xml:space="preserve"> </w:t>
      </w:r>
    </w:p>
    <w:p w14:paraId="54B9ADAA" w14:textId="77777777" w:rsidR="00A77B3E" w:rsidRDefault="003257B3">
      <w:pPr>
        <w:spacing w:after="0"/>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sz w:val="24"/>
          <w:szCs w:val="24"/>
        </w:rPr>
        <w:t xml:space="preserve">It is incumbent upon the student, </w:t>
      </w:r>
      <w:r>
        <w:rPr>
          <w:rFonts w:ascii="Times New Roman" w:eastAsia="Times New Roman" w:hAnsi="Times New Roman" w:cs="Times New Roman"/>
          <w:b/>
          <w:bCs/>
          <w:i/>
          <w:iCs/>
          <w:sz w:val="24"/>
          <w:szCs w:val="24"/>
          <w:u w:val="single"/>
        </w:rPr>
        <w:t>not the professor</w:t>
      </w:r>
      <w:r>
        <w:rPr>
          <w:rFonts w:ascii="Times New Roman" w:eastAsia="Times New Roman" w:hAnsi="Times New Roman" w:cs="Times New Roman"/>
          <w:b/>
          <w:bCs/>
          <w:i/>
          <w:iCs/>
          <w:sz w:val="24"/>
          <w:szCs w:val="24"/>
        </w:rPr>
        <w:t>, to be responsible for assignments, both those on the syllabus and any made in</w:t>
      </w:r>
      <w:r>
        <w:rPr>
          <w:rFonts w:ascii="Times New Roman" w:eastAsia="Times New Roman" w:hAnsi="Times New Roman" w:cs="Times New Roman"/>
          <w:sz w:val="24"/>
          <w:szCs w:val="24"/>
        </w:rPr>
        <w:t xml:space="preserve"> </w:t>
      </w:r>
      <w:r>
        <w:rPr>
          <w:rFonts w:ascii="Times New Roman" w:eastAsia="Times New Roman" w:hAnsi="Times New Roman" w:cs="Times New Roman"/>
          <w:b/>
          <w:bCs/>
          <w:i/>
          <w:iCs/>
          <w:sz w:val="24"/>
          <w:szCs w:val="24"/>
        </w:rPr>
        <w:t>class.</w:t>
      </w:r>
    </w:p>
    <w:p w14:paraId="73088C63" w14:textId="77777777" w:rsidR="0032011A" w:rsidRDefault="0032011A">
      <w:pPr>
        <w:spacing w:after="0"/>
        <w:rPr>
          <w:rFonts w:ascii="Times New Roman" w:eastAsia="Times New Roman" w:hAnsi="Times New Roman" w:cs="Times New Roman"/>
          <w:b/>
          <w:bCs/>
          <w:i/>
          <w:iCs/>
          <w:sz w:val="24"/>
          <w:szCs w:val="24"/>
        </w:rPr>
      </w:pPr>
    </w:p>
    <w:p w14:paraId="29FE94B9" w14:textId="79A52502" w:rsidR="0032011A" w:rsidRPr="0032011A" w:rsidRDefault="0032011A">
      <w:pPr>
        <w:spacing w:after="0"/>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 xml:space="preserve">Attendance is taken in this online class by your responses to the discussion questions every Monday. All assignments are due on Mondays as noted in Blackboard unless the Monday falls on a holiday. Then the assignment or discussion is due the next day that Gardner-Webb meets. Mondays were the chosen due dates so that the students would have weekends to complete assignments. </w:t>
      </w:r>
    </w:p>
    <w:p w14:paraId="72482A7F" w14:textId="77777777" w:rsidR="00A77B3E" w:rsidRDefault="00A77B3E">
      <w:pPr>
        <w:spacing w:after="0"/>
        <w:rPr>
          <w:rFonts w:ascii="Times New Roman" w:eastAsia="Times New Roman" w:hAnsi="Times New Roman" w:cs="Times New Roman"/>
          <w:b/>
          <w:bCs/>
          <w:i/>
          <w:iCs/>
          <w:sz w:val="24"/>
          <w:szCs w:val="24"/>
        </w:rPr>
      </w:pPr>
    </w:p>
    <w:p w14:paraId="0F196B13" w14:textId="77777777" w:rsidR="00AE671D" w:rsidRDefault="00AE671D">
      <w:pPr>
        <w:spacing w:after="0"/>
        <w:rPr>
          <w:rFonts w:ascii="Times New Roman" w:eastAsia="Times New Roman" w:hAnsi="Times New Roman" w:cs="Times New Roman"/>
          <w:b/>
          <w:bCs/>
          <w:sz w:val="24"/>
          <w:szCs w:val="24"/>
          <w:u w:val="single"/>
        </w:rPr>
      </w:pPr>
    </w:p>
    <w:p w14:paraId="5D2D8155" w14:textId="77777777" w:rsidR="00AE671D" w:rsidRDefault="00AE671D">
      <w:pPr>
        <w:spacing w:after="0"/>
        <w:rPr>
          <w:rFonts w:ascii="Times New Roman" w:eastAsia="Times New Roman" w:hAnsi="Times New Roman" w:cs="Times New Roman"/>
          <w:b/>
          <w:bCs/>
          <w:sz w:val="24"/>
          <w:szCs w:val="24"/>
          <w:u w:val="single"/>
        </w:rPr>
      </w:pPr>
    </w:p>
    <w:p w14:paraId="55933EE0"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lastRenderedPageBreak/>
        <w:t>Accommodations:</w:t>
      </w:r>
      <w:r>
        <w:rPr>
          <w:rFonts w:ascii="Times New Roman" w:eastAsia="Times New Roman" w:hAnsi="Times New Roman" w:cs="Times New Roman"/>
          <w:b/>
          <w:bCs/>
          <w:sz w:val="20"/>
          <w:szCs w:val="20"/>
        </w:rPr>
        <w:tab/>
      </w:r>
    </w:p>
    <w:p w14:paraId="0CDFF138" w14:textId="77777777"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your learning or participation in this class might be affected in any way by a disability recognized under the Americans with Disabilities Act (ADA), you will need to do the following:  </w:t>
      </w:r>
    </w:p>
    <w:p w14:paraId="06359CA8" w14:textId="77777777" w:rsidR="00A77B3E" w:rsidRDefault="003257B3">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Register with the Noel Program for the Disabled at Gardner Webb University at (704) 406-4270</w:t>
      </w:r>
    </w:p>
    <w:p w14:paraId="51C78C0F" w14:textId="77777777" w:rsidR="00F7302C" w:rsidRDefault="003257B3">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Educate me about your disability so that I can work with you and the Noel Program to arrange necessary accommodations.  It is important that you take both of these steps no later than the first week of the semester.</w:t>
      </w:r>
    </w:p>
    <w:p w14:paraId="6F54E9AC" w14:textId="77777777" w:rsidR="00A77B3E" w:rsidRPr="00F7302C" w:rsidRDefault="00A77B3E" w:rsidP="00F7302C">
      <w:pPr>
        <w:tabs>
          <w:tab w:val="num" w:pos="720"/>
        </w:tabs>
        <w:spacing w:after="0"/>
        <w:ind w:left="360"/>
        <w:rPr>
          <w:rFonts w:ascii="Times New Roman" w:eastAsia="Times New Roman" w:hAnsi="Times New Roman" w:cs="Times New Roman"/>
          <w:sz w:val="24"/>
          <w:szCs w:val="24"/>
        </w:rPr>
      </w:pPr>
    </w:p>
    <w:p w14:paraId="27955D9A" w14:textId="77777777"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Grading Scale:</w:t>
      </w:r>
    </w:p>
    <w:p w14:paraId="2834A900"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95-100 = A, excellent work with unique qualities</w:t>
      </w:r>
    </w:p>
    <w:p w14:paraId="0744267E"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90-94 = A-, excellent, master-level work</w:t>
      </w:r>
    </w:p>
    <w:p w14:paraId="5C8559CF"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87 –89 = B+, good, solid work; well thought-out</w:t>
      </w:r>
    </w:p>
    <w:p w14:paraId="02D33039"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84-86 = B, solid work; good planning</w:t>
      </w:r>
    </w:p>
    <w:p w14:paraId="7AED9BE6"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80-83 = B-, solid work; evidence of planning</w:t>
      </w:r>
    </w:p>
    <w:p w14:paraId="0882B24F"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80-75 = C, passing, but below normal graduate work level</w:t>
      </w:r>
    </w:p>
    <w:p w14:paraId="18FF2C89" w14:textId="77777777"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Below 75 = F, failing, unacceptable work</w:t>
      </w:r>
    </w:p>
    <w:p w14:paraId="044EB1DF" w14:textId="77777777" w:rsidR="002E5DB4" w:rsidRDefault="002E5DB4">
      <w:pPr>
        <w:spacing w:after="0"/>
        <w:rPr>
          <w:rFonts w:ascii="Times New Roman" w:eastAsia="Times New Roman" w:hAnsi="Times New Roman" w:cs="Times New Roman"/>
          <w:b/>
          <w:bCs/>
          <w:sz w:val="24"/>
          <w:szCs w:val="24"/>
        </w:rPr>
      </w:pPr>
    </w:p>
    <w:p w14:paraId="5A0A7C7F" w14:textId="05A38E50" w:rsidR="002E5DB4" w:rsidRPr="002E5DB4" w:rsidRDefault="002E5DB4">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Assignments are worth the points indicated by the designated rubric unless otherwise indicated. All assignments listed in the syllabus are worth 196 points total. Instructors reserve the right to make additional assignments, thereby changing the point total. You grade will be calculated by dividing the total number of points earned by the total number of points possible. That average will then be applied to the above grading scale. For this class, you may re-submit any work that has been graded for a re-grade up to two weeks (or until the night before grades are due) after the assignment has been returned to you. I will re-score the assignment and adjust your points accordingly. Once the two-week deadline has passed, any attempts to re-submit will not be re-scored. If the assignment is submitted late, it will not be eligible for a re-score, even if it is within the two-week window.</w:t>
      </w:r>
    </w:p>
    <w:p w14:paraId="105C4137" w14:textId="77777777" w:rsidR="00A77B3E" w:rsidRDefault="00A77B3E">
      <w:pPr>
        <w:spacing w:after="0"/>
        <w:rPr>
          <w:rFonts w:ascii="Times New Roman" w:eastAsia="Times New Roman" w:hAnsi="Times New Roman" w:cs="Times New Roman"/>
          <w:b/>
          <w:bCs/>
          <w:sz w:val="24"/>
          <w:szCs w:val="24"/>
        </w:rPr>
      </w:pPr>
    </w:p>
    <w:p w14:paraId="3E3E8C5C" w14:textId="77777777" w:rsidR="00924FDD" w:rsidRDefault="00924FDD">
      <w:pPr>
        <w:spacing w:after="0"/>
        <w:rPr>
          <w:rFonts w:ascii="Times New Roman" w:eastAsia="Times New Roman" w:hAnsi="Times New Roman" w:cs="Times New Roman"/>
          <w:b/>
          <w:bCs/>
          <w:sz w:val="24"/>
          <w:szCs w:val="24"/>
          <w:u w:val="single"/>
        </w:rPr>
      </w:pPr>
    </w:p>
    <w:p w14:paraId="009B73CD"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Learning Tasks:</w:t>
      </w:r>
    </w:p>
    <w:p w14:paraId="66B632CC" w14:textId="77777777" w:rsidR="00A77B3E" w:rsidRDefault="00A77B3E">
      <w:pPr>
        <w:spacing w:after="0"/>
        <w:rPr>
          <w:rFonts w:ascii="Times New Roman" w:eastAsia="Times New Roman" w:hAnsi="Times New Roman" w:cs="Times New Roman"/>
          <w:sz w:val="24"/>
          <w:szCs w:val="24"/>
        </w:rPr>
      </w:pPr>
    </w:p>
    <w:p w14:paraId="76C7A635" w14:textId="5BD8D4FF"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Interview a middle school historian. Write up your fi</w:t>
      </w:r>
      <w:r w:rsidR="0032011A">
        <w:rPr>
          <w:rFonts w:ascii="Times New Roman" w:eastAsia="Times New Roman" w:hAnsi="Times New Roman" w:cs="Times New Roman"/>
          <w:sz w:val="24"/>
          <w:szCs w:val="24"/>
        </w:rPr>
        <w:t>ndings and post it in the appropriate drop box on the discussion board along with submitting it as an assignment</w:t>
      </w:r>
      <w:r>
        <w:rPr>
          <w:rFonts w:ascii="Times New Roman" w:eastAsia="Times New Roman" w:hAnsi="Times New Roman" w:cs="Times New Roman"/>
          <w:sz w:val="24"/>
          <w:szCs w:val="24"/>
        </w:rPr>
        <w:t>.</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14:paraId="64402C59" w14:textId="77777777" w:rsidR="00A77B3E" w:rsidRDefault="00A77B3E">
      <w:pPr>
        <w:spacing w:after="0"/>
        <w:rPr>
          <w:rFonts w:ascii="Times New Roman" w:eastAsia="Times New Roman" w:hAnsi="Times New Roman" w:cs="Times New Roman"/>
          <w:sz w:val="24"/>
          <w:szCs w:val="24"/>
        </w:rPr>
      </w:pPr>
    </w:p>
    <w:p w14:paraId="0CF23E28" w14:textId="10FD9B4E"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Choose a subject of your choice and research how the teaching of it has changed over the past 30 years. Write up your findings and </w:t>
      </w:r>
      <w:r w:rsidR="0032011A">
        <w:rPr>
          <w:rFonts w:ascii="Times New Roman" w:eastAsia="Times New Roman" w:hAnsi="Times New Roman" w:cs="Times New Roman"/>
          <w:sz w:val="24"/>
          <w:szCs w:val="24"/>
        </w:rPr>
        <w:t>post it in the appropriate drop box on the discussion board along with submitting it as an assignment</w:t>
      </w:r>
      <w:r>
        <w:rPr>
          <w:rFonts w:ascii="Times New Roman" w:eastAsia="Times New Roman" w:hAnsi="Times New Roman" w:cs="Times New Roman"/>
          <w:sz w:val="24"/>
          <w:szCs w:val="24"/>
        </w:rPr>
        <w:t>.</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14:paraId="4447469E" w14:textId="77777777" w:rsidR="00A77B3E" w:rsidRDefault="00A77B3E">
      <w:pPr>
        <w:spacing w:after="0"/>
        <w:rPr>
          <w:rFonts w:ascii="Times New Roman" w:eastAsia="Times New Roman" w:hAnsi="Times New Roman" w:cs="Times New Roman"/>
          <w:sz w:val="24"/>
          <w:szCs w:val="24"/>
        </w:rPr>
      </w:pPr>
    </w:p>
    <w:p w14:paraId="7D6CFD2D" w14:textId="1D1F851A"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Interview the most effective middle school “team” you can find about what makes them an effective team. </w:t>
      </w:r>
      <w:r w:rsidR="0032011A">
        <w:rPr>
          <w:rFonts w:ascii="Times New Roman" w:eastAsia="Times New Roman" w:hAnsi="Times New Roman" w:cs="Times New Roman"/>
          <w:sz w:val="24"/>
          <w:szCs w:val="24"/>
        </w:rPr>
        <w:t>Write up your findings and post it in the appropriate drop box on the discussion board along with submitting it as an assignment</w:t>
      </w:r>
      <w:r>
        <w:rPr>
          <w:rFonts w:ascii="Times New Roman" w:eastAsia="Times New Roman" w:hAnsi="Times New Roman" w:cs="Times New Roman"/>
          <w:sz w:val="24"/>
          <w:szCs w:val="24"/>
        </w:rPr>
        <w:t>.</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14:paraId="5939A91F" w14:textId="77777777" w:rsidR="00A77B3E" w:rsidRDefault="00A77B3E">
      <w:pPr>
        <w:spacing w:after="0"/>
        <w:rPr>
          <w:rFonts w:ascii="Times New Roman" w:eastAsia="Times New Roman" w:hAnsi="Times New Roman" w:cs="Times New Roman"/>
          <w:sz w:val="24"/>
          <w:szCs w:val="24"/>
        </w:rPr>
      </w:pPr>
    </w:p>
    <w:p w14:paraId="1419FB2F" w14:textId="47EB0F8C"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Examine the EVAAS predictor data for your current students in Math. How many are appropriately placed? Research articles on the middle school achievement gap and </w:t>
      </w:r>
      <w:r w:rsidR="0032011A">
        <w:rPr>
          <w:rFonts w:ascii="Times New Roman" w:eastAsia="Times New Roman" w:hAnsi="Times New Roman" w:cs="Times New Roman"/>
          <w:sz w:val="24"/>
          <w:szCs w:val="24"/>
        </w:rPr>
        <w:t>post it in the appropriate drop box on the discussion board along with submitting it as an assignment</w:t>
      </w:r>
      <w:r>
        <w:rPr>
          <w:rFonts w:ascii="Times New Roman" w:eastAsia="Times New Roman" w:hAnsi="Times New Roman" w:cs="Times New Roman"/>
          <w:sz w:val="24"/>
          <w:szCs w:val="24"/>
        </w:rPr>
        <w:t>.</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14:paraId="43C5E349" w14:textId="77777777" w:rsidR="00A77B3E" w:rsidRDefault="00A77B3E">
      <w:pPr>
        <w:spacing w:after="0"/>
        <w:rPr>
          <w:rFonts w:ascii="Times New Roman" w:eastAsia="Times New Roman" w:hAnsi="Times New Roman" w:cs="Times New Roman"/>
          <w:sz w:val="24"/>
          <w:szCs w:val="24"/>
        </w:rPr>
      </w:pPr>
    </w:p>
    <w:p w14:paraId="19AD3D9D" w14:textId="72F433AC"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Design a new middle school that will house 850 students based on all the components of an exemplary middle school. You should have a drawing of your school layout, schedules, curriculum, instructional models </w:t>
      </w:r>
      <w:r w:rsidR="00F018F4">
        <w:rPr>
          <w:rFonts w:ascii="Times New Roman" w:eastAsia="Times New Roman" w:hAnsi="Times New Roman" w:cs="Times New Roman"/>
          <w:sz w:val="24"/>
          <w:szCs w:val="24"/>
        </w:rPr>
        <w:t>expected by the teachers, a two-</w:t>
      </w:r>
      <w:r>
        <w:rPr>
          <w:rFonts w:ascii="Times New Roman" w:eastAsia="Times New Roman" w:hAnsi="Times New Roman" w:cs="Times New Roman"/>
          <w:sz w:val="24"/>
          <w:szCs w:val="24"/>
        </w:rPr>
        <w:t xml:space="preserve">year faculty development plan, </w:t>
      </w:r>
      <w:r w:rsidR="00F018F4">
        <w:rPr>
          <w:rFonts w:ascii="Times New Roman" w:eastAsia="Times New Roman" w:hAnsi="Times New Roman" w:cs="Times New Roman"/>
          <w:sz w:val="24"/>
          <w:szCs w:val="24"/>
        </w:rPr>
        <w:t>a school communication and safet</w:t>
      </w:r>
      <w:r>
        <w:rPr>
          <w:rFonts w:ascii="Times New Roman" w:eastAsia="Times New Roman" w:hAnsi="Times New Roman" w:cs="Times New Roman"/>
          <w:sz w:val="24"/>
          <w:szCs w:val="24"/>
        </w:rPr>
        <w:t xml:space="preserve">y plan, and a way to assess your new school. </w:t>
      </w:r>
      <w:r w:rsidR="0032011A">
        <w:rPr>
          <w:rFonts w:ascii="Times New Roman" w:eastAsia="Times New Roman" w:hAnsi="Times New Roman" w:cs="Times New Roman"/>
          <w:sz w:val="24"/>
          <w:szCs w:val="24"/>
        </w:rPr>
        <w:t>Post it in the appropriate drop box on the discussion board along with submitting it as an assignment</w:t>
      </w:r>
      <w:r>
        <w:rPr>
          <w:rFonts w:ascii="Times New Roman" w:eastAsia="Times New Roman" w:hAnsi="Times New Roman" w:cs="Times New Roman"/>
          <w:sz w:val="24"/>
          <w:szCs w:val="24"/>
        </w:rPr>
        <w:t>.</w:t>
      </w:r>
      <w:r w:rsidR="00924FDD">
        <w:rPr>
          <w:rFonts w:ascii="Times New Roman" w:eastAsia="Times New Roman" w:hAnsi="Times New Roman" w:cs="Times New Roman"/>
          <w:sz w:val="24"/>
          <w:szCs w:val="24"/>
        </w:rPr>
        <w:t xml:space="preserve"> (Graded with Project Rubric)</w:t>
      </w:r>
    </w:p>
    <w:p w14:paraId="69D6E953" w14:textId="77777777" w:rsidR="00F018F4" w:rsidRDefault="00F018F4">
      <w:pPr>
        <w:spacing w:after="0"/>
        <w:rPr>
          <w:rFonts w:ascii="Times New Roman" w:eastAsia="Times New Roman" w:hAnsi="Times New Roman" w:cs="Times New Roman"/>
          <w:sz w:val="24"/>
          <w:szCs w:val="24"/>
        </w:rPr>
      </w:pPr>
    </w:p>
    <w:p w14:paraId="74C1F97A" w14:textId="438EA125" w:rsidR="00F018F4" w:rsidRPr="00F018F4" w:rsidRDefault="00F018F4">
      <w:pPr>
        <w:spacing w:after="0"/>
        <w:rPr>
          <w:rFonts w:ascii="Times" w:eastAsia="Times New Roman" w:hAnsi="Times" w:cs="Times New Roman"/>
          <w:sz w:val="24"/>
          <w:szCs w:val="24"/>
        </w:rPr>
      </w:pPr>
      <w:r>
        <w:rPr>
          <w:rFonts w:ascii="Times New Roman" w:eastAsia="Times New Roman" w:hAnsi="Times New Roman" w:cs="Times New Roman"/>
          <w:sz w:val="24"/>
          <w:szCs w:val="24"/>
        </w:rPr>
        <w:t xml:space="preserve">6. </w:t>
      </w:r>
      <w:r w:rsidRPr="00F018F4">
        <w:rPr>
          <w:rFonts w:ascii="Times" w:hAnsi="Times"/>
          <w:sz w:val="24"/>
          <w:szCs w:val="24"/>
        </w:rPr>
        <w:t>Article Summaries: Post the citations (</w:t>
      </w:r>
      <w:proofErr w:type="spellStart"/>
      <w:r w:rsidRPr="00F018F4">
        <w:rPr>
          <w:rFonts w:ascii="Times" w:hAnsi="Times"/>
          <w:sz w:val="24"/>
          <w:szCs w:val="24"/>
        </w:rPr>
        <w:t>urls</w:t>
      </w:r>
      <w:proofErr w:type="spellEnd"/>
      <w:r w:rsidRPr="00F018F4">
        <w:rPr>
          <w:rFonts w:ascii="Times" w:hAnsi="Times"/>
          <w:sz w:val="24"/>
          <w:szCs w:val="24"/>
        </w:rPr>
        <w:t xml:space="preserve">, journals, etc.) along with a thought-provoking brief summary of </w:t>
      </w:r>
      <w:r w:rsidRPr="00F018F4">
        <w:rPr>
          <w:rFonts w:ascii="Times" w:hAnsi="Times"/>
          <w:b/>
          <w:sz w:val="24"/>
          <w:szCs w:val="24"/>
        </w:rPr>
        <w:t>5</w:t>
      </w:r>
      <w:r w:rsidRPr="00F018F4">
        <w:rPr>
          <w:rFonts w:ascii="Times" w:hAnsi="Times"/>
          <w:sz w:val="24"/>
          <w:szCs w:val="24"/>
        </w:rPr>
        <w:t xml:space="preserve"> articles based on action research. Articles must come from peer-reviewed journals.  Article reviews must be posted by designated dates in order for classmates to read for class. These postings will be part of the Discussion Board. (</w:t>
      </w:r>
      <w:proofErr w:type="gramStart"/>
      <w:r w:rsidRPr="00F018F4">
        <w:rPr>
          <w:rFonts w:ascii="Times" w:hAnsi="Times"/>
          <w:sz w:val="24"/>
          <w:szCs w:val="24"/>
        </w:rPr>
        <w:t>scored</w:t>
      </w:r>
      <w:proofErr w:type="gramEnd"/>
      <w:r w:rsidRPr="00F018F4">
        <w:rPr>
          <w:rFonts w:ascii="Times" w:hAnsi="Times"/>
          <w:sz w:val="24"/>
          <w:szCs w:val="24"/>
        </w:rPr>
        <w:t xml:space="preserve"> with Discussion Rubric)</w:t>
      </w:r>
    </w:p>
    <w:p w14:paraId="26217E90" w14:textId="77777777" w:rsidR="00A77B3E" w:rsidRDefault="00A77B3E">
      <w:pPr>
        <w:spacing w:after="0"/>
        <w:rPr>
          <w:rFonts w:ascii="Times New Roman" w:eastAsia="Times New Roman" w:hAnsi="Times New Roman" w:cs="Times New Roman"/>
          <w:b/>
          <w:bCs/>
          <w:color w:val="FF0000"/>
          <w:sz w:val="24"/>
          <w:szCs w:val="24"/>
        </w:rPr>
      </w:pPr>
    </w:p>
    <w:p w14:paraId="6E011B93" w14:textId="25133982" w:rsidR="00A77B3E" w:rsidRDefault="00F018F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257B3">
        <w:rPr>
          <w:rFonts w:ascii="Times New Roman" w:eastAsia="Times New Roman" w:hAnsi="Times New Roman" w:cs="Times New Roman"/>
          <w:sz w:val="24"/>
          <w:szCs w:val="24"/>
        </w:rPr>
        <w:t xml:space="preserve">. Draft Chapter 1 of your capstone and begin a working outline of Chapter 2. Submit on </w:t>
      </w:r>
      <w:proofErr w:type="spellStart"/>
      <w:r w:rsidR="003257B3">
        <w:rPr>
          <w:rFonts w:ascii="Times New Roman" w:eastAsia="Times New Roman" w:hAnsi="Times New Roman" w:cs="Times New Roman"/>
          <w:sz w:val="24"/>
          <w:szCs w:val="24"/>
        </w:rPr>
        <w:t>Task</w:t>
      </w:r>
      <w:r w:rsidR="00924FDD">
        <w:rPr>
          <w:rFonts w:ascii="Times New Roman" w:eastAsia="Times New Roman" w:hAnsi="Times New Roman" w:cs="Times New Roman"/>
          <w:sz w:val="24"/>
          <w:szCs w:val="24"/>
        </w:rPr>
        <w:t>S</w:t>
      </w:r>
      <w:r w:rsidR="003257B3">
        <w:rPr>
          <w:rFonts w:ascii="Times New Roman" w:eastAsia="Times New Roman" w:hAnsi="Times New Roman" w:cs="Times New Roman"/>
          <w:sz w:val="24"/>
          <w:szCs w:val="24"/>
        </w:rPr>
        <w:t>tream</w:t>
      </w:r>
      <w:proofErr w:type="spellEnd"/>
      <w:r w:rsidR="003257B3">
        <w:rPr>
          <w:rFonts w:ascii="Times New Roman" w:eastAsia="Times New Roman" w:hAnsi="Times New Roman" w:cs="Times New Roman"/>
          <w:sz w:val="24"/>
          <w:szCs w:val="24"/>
        </w:rPr>
        <w:t xml:space="preserve"> for review.</w:t>
      </w:r>
      <w:r w:rsidR="00924FDD">
        <w:rPr>
          <w:rFonts w:ascii="Times New Roman" w:eastAsia="Times New Roman" w:hAnsi="Times New Roman" w:cs="Times New Roman"/>
          <w:sz w:val="24"/>
          <w:szCs w:val="24"/>
        </w:rPr>
        <w:t xml:space="preserve"> (Graded with Capstone Rubric)</w:t>
      </w:r>
      <w:r w:rsidR="0032011A">
        <w:rPr>
          <w:rFonts w:ascii="Times New Roman" w:eastAsia="Times New Roman" w:hAnsi="Times New Roman" w:cs="Times New Roman"/>
          <w:sz w:val="24"/>
          <w:szCs w:val="24"/>
        </w:rPr>
        <w:t xml:space="preserve"> You also have capstone requirements in the discussion board. If you do not see them, please scroll down to the bottom of the board. You must maintain those deadlines. This component of this course is scored with a pass/fail. Therefore, it is imperative that you complete all expectations of the capstone listed on the syllabus and in Blackboard. </w:t>
      </w:r>
    </w:p>
    <w:p w14:paraId="3B8BB842" w14:textId="77777777" w:rsidR="00A77B3E" w:rsidRDefault="00A77B3E">
      <w:pPr>
        <w:spacing w:after="0"/>
        <w:rPr>
          <w:rFonts w:ascii="Times New Roman" w:eastAsia="Times New Roman" w:hAnsi="Times New Roman" w:cs="Times New Roman"/>
          <w:sz w:val="24"/>
          <w:szCs w:val="24"/>
        </w:rPr>
      </w:pPr>
    </w:p>
    <w:p w14:paraId="7A289E81" w14:textId="1382836A" w:rsidR="00A77B3E" w:rsidRDefault="00F018F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3257B3">
        <w:rPr>
          <w:rFonts w:ascii="Times New Roman" w:eastAsia="Times New Roman" w:hAnsi="Times New Roman" w:cs="Times New Roman"/>
          <w:sz w:val="24"/>
          <w:szCs w:val="24"/>
        </w:rPr>
        <w:t xml:space="preserve">. </w:t>
      </w:r>
      <w:r w:rsidR="0032011A">
        <w:rPr>
          <w:rFonts w:ascii="Times New Roman" w:eastAsia="Times New Roman" w:hAnsi="Times New Roman" w:cs="Times New Roman"/>
          <w:sz w:val="24"/>
          <w:szCs w:val="24"/>
        </w:rPr>
        <w:t>Other activities assigned by your instructor. (Graded with rubrics deemed appropriate by the instructor.)</w:t>
      </w:r>
    </w:p>
    <w:p w14:paraId="0355B59A" w14:textId="77777777" w:rsidR="003B7B19" w:rsidRDefault="003B7B19">
      <w:pPr>
        <w:spacing w:after="0"/>
        <w:rPr>
          <w:rFonts w:ascii="Times New Roman" w:eastAsia="Times New Roman" w:hAnsi="Times New Roman" w:cs="Times New Roman"/>
          <w:b/>
          <w:bCs/>
          <w:sz w:val="24"/>
          <w:szCs w:val="24"/>
          <w:u w:val="single"/>
        </w:rPr>
      </w:pPr>
    </w:p>
    <w:p w14:paraId="0A33CC4D" w14:textId="77777777" w:rsidR="00BA5D03" w:rsidRDefault="00BA5D03">
      <w:pPr>
        <w:spacing w:after="0"/>
        <w:rPr>
          <w:rFonts w:ascii="Times New Roman" w:eastAsia="Times New Roman" w:hAnsi="Times New Roman" w:cs="Times New Roman"/>
          <w:b/>
          <w:bCs/>
          <w:sz w:val="24"/>
          <w:szCs w:val="24"/>
          <w:u w:val="single"/>
        </w:rPr>
      </w:pPr>
    </w:p>
    <w:p w14:paraId="00316032" w14:textId="77777777" w:rsidR="00BA5D03" w:rsidRDefault="00BA5D03">
      <w:pPr>
        <w:spacing w:after="0"/>
        <w:rPr>
          <w:rFonts w:ascii="Times New Roman" w:eastAsia="Times New Roman" w:hAnsi="Times New Roman" w:cs="Times New Roman"/>
          <w:b/>
          <w:bCs/>
          <w:sz w:val="24"/>
          <w:szCs w:val="24"/>
          <w:u w:val="single"/>
        </w:rPr>
      </w:pPr>
    </w:p>
    <w:p w14:paraId="0A247671"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Tentative Course Schedule:</w:t>
      </w:r>
    </w:p>
    <w:p w14:paraId="33E087F2" w14:textId="77777777" w:rsidR="00A77B3E" w:rsidRDefault="00A77B3E">
      <w:pPr>
        <w:spacing w:after="0"/>
        <w:rPr>
          <w:rFonts w:ascii="Times New Roman" w:eastAsia="Times New Roman" w:hAnsi="Times New Roman" w:cs="Times New Roman"/>
          <w:b/>
          <w:bCs/>
          <w:sz w:val="24"/>
          <w:szCs w:val="24"/>
          <w:u w:val="single"/>
        </w:rPr>
      </w:pPr>
    </w:p>
    <w:tbl>
      <w:tblPr>
        <w:tblW w:w="0" w:type="auto"/>
        <w:tblInd w:w="100" w:type="dxa"/>
        <w:tblLayout w:type="fixed"/>
        <w:tblLook w:val="0000" w:firstRow="0" w:lastRow="0" w:firstColumn="0" w:lastColumn="0" w:noHBand="0" w:noVBand="0"/>
      </w:tblPr>
      <w:tblGrid>
        <w:gridCol w:w="810"/>
        <w:gridCol w:w="5040"/>
        <w:gridCol w:w="4860"/>
      </w:tblGrid>
      <w:tr w:rsidR="00A77B3E" w14:paraId="5AE6D784"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C1FE9" w14:textId="77777777" w:rsidR="00A77B3E" w:rsidRDefault="003257B3">
            <w:pPr>
              <w:spacing w:after="0" w:line="240" w:lineRule="auto"/>
              <w:jc w:val="center"/>
            </w:pPr>
            <w:r>
              <w:rPr>
                <w:rFonts w:ascii="Times New Roman" w:eastAsia="Times New Roman" w:hAnsi="Times New Roman" w:cs="Times New Roman"/>
                <w:b/>
                <w:bCs/>
                <w:sz w:val="24"/>
                <w:szCs w:val="24"/>
              </w:rPr>
              <w:t>Week</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F1150B" w14:textId="77777777" w:rsidR="00A77B3E" w:rsidRDefault="003257B3">
            <w:pPr>
              <w:spacing w:after="0" w:line="240" w:lineRule="auto"/>
              <w:jc w:val="center"/>
            </w:pPr>
            <w:r>
              <w:rPr>
                <w:rFonts w:ascii="Times New Roman" w:eastAsia="Times New Roman" w:hAnsi="Times New Roman" w:cs="Times New Roman"/>
                <w:b/>
                <w:bCs/>
                <w:sz w:val="24"/>
                <w:szCs w:val="24"/>
              </w:rPr>
              <w:t>Topic(s) and Web Links</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13A50" w14:textId="77777777" w:rsidR="00A77B3E" w:rsidRDefault="003257B3">
            <w:pPr>
              <w:spacing w:after="0" w:line="240" w:lineRule="auto"/>
              <w:jc w:val="center"/>
            </w:pPr>
            <w:r>
              <w:rPr>
                <w:rFonts w:ascii="Times New Roman" w:eastAsia="Times New Roman" w:hAnsi="Times New Roman" w:cs="Times New Roman"/>
                <w:b/>
                <w:bCs/>
                <w:sz w:val="24"/>
                <w:szCs w:val="24"/>
              </w:rPr>
              <w:t>Assignments/Readings  Due</w:t>
            </w:r>
          </w:p>
        </w:tc>
      </w:tr>
      <w:tr w:rsidR="00A77B3E" w14:paraId="2608500F"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E6D597" w14:textId="77777777" w:rsidR="00A77B3E" w:rsidRDefault="003257B3">
            <w:pPr>
              <w:spacing w:after="0" w:line="240" w:lineRule="auto"/>
              <w:jc w:val="center"/>
            </w:pPr>
            <w:r>
              <w:rPr>
                <w:rFonts w:ascii="Times New Roman" w:eastAsia="Times New Roman" w:hAnsi="Times New Roman" w:cs="Times New Roman"/>
                <w:sz w:val="24"/>
                <w:szCs w:val="24"/>
              </w:rPr>
              <w:t>1</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CFE9D" w14:textId="77777777" w:rsidR="00A77B3E" w:rsidRDefault="003257B3">
            <w:pPr>
              <w:spacing w:after="0" w:line="240" w:lineRule="auto"/>
            </w:pPr>
            <w:r>
              <w:rPr>
                <w:rFonts w:ascii="Times New Roman" w:eastAsia="Times New Roman" w:hAnsi="Times New Roman" w:cs="Times New Roman"/>
                <w:sz w:val="24"/>
                <w:szCs w:val="24"/>
              </w:rPr>
              <w:t>Background of Education and Schools</w:t>
            </w:r>
          </w:p>
          <w:p w14:paraId="4FE09112" w14:textId="77777777" w:rsidR="00A77B3E" w:rsidRDefault="00A77B3E">
            <w:pPr>
              <w:spacing w:after="0" w:line="240" w:lineRule="auto"/>
              <w:rPr>
                <w:rFonts w:ascii="Times New Roman" w:eastAsia="Times New Roman" w:hAnsi="Times New Roman" w:cs="Times New Roman"/>
                <w:sz w:val="24"/>
                <w:szCs w:val="24"/>
              </w:rPr>
            </w:pPr>
          </w:p>
          <w:p w14:paraId="752A36AE"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Videos: </w:t>
            </w:r>
            <w:hyperlink r:id="rId19" w:history="1">
              <w:r>
                <w:rPr>
                  <w:rFonts w:ascii="Times New Roman" w:eastAsia="Times New Roman" w:hAnsi="Times New Roman" w:cs="Times New Roman"/>
                  <w:color w:val="000099"/>
                  <w:sz w:val="24"/>
                  <w:szCs w:val="24"/>
                  <w:u w:val="single"/>
                </w:rPr>
                <w:t>http</w:t>
              </w:r>
            </w:hyperlink>
            <w:hyperlink r:id="rId20" w:history="1">
              <w:r>
                <w:rPr>
                  <w:rFonts w:ascii="Times New Roman" w:eastAsia="Times New Roman" w:hAnsi="Times New Roman" w:cs="Times New Roman"/>
                  <w:color w:val="000099"/>
                  <w:sz w:val="24"/>
                  <w:szCs w:val="24"/>
                  <w:u w:val="single"/>
                </w:rPr>
                <w:t>://</w:t>
              </w:r>
            </w:hyperlink>
            <w:hyperlink r:id="rId21" w:history="1">
              <w:r>
                <w:rPr>
                  <w:rFonts w:ascii="Times New Roman" w:eastAsia="Times New Roman" w:hAnsi="Times New Roman" w:cs="Times New Roman"/>
                  <w:color w:val="000099"/>
                  <w:sz w:val="24"/>
                  <w:szCs w:val="24"/>
                  <w:u w:val="single"/>
                </w:rPr>
                <w:t>www</w:t>
              </w:r>
            </w:hyperlink>
            <w:hyperlink r:id="rId22" w:history="1">
              <w:r>
                <w:rPr>
                  <w:rFonts w:ascii="Times New Roman" w:eastAsia="Times New Roman" w:hAnsi="Times New Roman" w:cs="Times New Roman"/>
                  <w:color w:val="000099"/>
                  <w:sz w:val="24"/>
                  <w:szCs w:val="24"/>
                  <w:u w:val="single"/>
                </w:rPr>
                <w:t>.</w:t>
              </w:r>
            </w:hyperlink>
            <w:hyperlink r:id="rId23" w:history="1">
              <w:r>
                <w:rPr>
                  <w:rFonts w:ascii="Times New Roman" w:eastAsia="Times New Roman" w:hAnsi="Times New Roman" w:cs="Times New Roman"/>
                  <w:color w:val="000099"/>
                  <w:sz w:val="24"/>
                  <w:szCs w:val="24"/>
                  <w:u w:val="single"/>
                </w:rPr>
                <w:t>youtube</w:t>
              </w:r>
            </w:hyperlink>
            <w:hyperlink r:id="rId24" w:history="1">
              <w:r>
                <w:rPr>
                  <w:rFonts w:ascii="Times New Roman" w:eastAsia="Times New Roman" w:hAnsi="Times New Roman" w:cs="Times New Roman"/>
                  <w:color w:val="000099"/>
                  <w:sz w:val="24"/>
                  <w:szCs w:val="24"/>
                  <w:u w:val="single"/>
                </w:rPr>
                <w:t>.</w:t>
              </w:r>
            </w:hyperlink>
            <w:hyperlink r:id="rId25" w:history="1">
              <w:r>
                <w:rPr>
                  <w:rFonts w:ascii="Times New Roman" w:eastAsia="Times New Roman" w:hAnsi="Times New Roman" w:cs="Times New Roman"/>
                  <w:color w:val="000099"/>
                  <w:sz w:val="24"/>
                  <w:szCs w:val="24"/>
                  <w:u w:val="single"/>
                </w:rPr>
                <w:t>com</w:t>
              </w:r>
            </w:hyperlink>
            <w:hyperlink r:id="rId26" w:history="1">
              <w:r>
                <w:rPr>
                  <w:rFonts w:ascii="Times New Roman" w:eastAsia="Times New Roman" w:hAnsi="Times New Roman" w:cs="Times New Roman"/>
                  <w:color w:val="000099"/>
                  <w:sz w:val="24"/>
                  <w:szCs w:val="24"/>
                  <w:u w:val="single"/>
                </w:rPr>
                <w:t>/</w:t>
              </w:r>
            </w:hyperlink>
            <w:hyperlink r:id="rId27" w:history="1">
              <w:r>
                <w:rPr>
                  <w:rFonts w:ascii="Times New Roman" w:eastAsia="Times New Roman" w:hAnsi="Times New Roman" w:cs="Times New Roman"/>
                  <w:color w:val="000099"/>
                  <w:sz w:val="24"/>
                  <w:szCs w:val="24"/>
                  <w:u w:val="single"/>
                </w:rPr>
                <w:t>watch</w:t>
              </w:r>
            </w:hyperlink>
            <w:hyperlink r:id="rId28" w:history="1">
              <w:r>
                <w:rPr>
                  <w:rFonts w:ascii="Times New Roman" w:eastAsia="Times New Roman" w:hAnsi="Times New Roman" w:cs="Times New Roman"/>
                  <w:color w:val="000099"/>
                  <w:sz w:val="24"/>
                  <w:szCs w:val="24"/>
                  <w:u w:val="single"/>
                </w:rPr>
                <w:t>?</w:t>
              </w:r>
            </w:hyperlink>
            <w:hyperlink r:id="rId29" w:history="1">
              <w:r>
                <w:rPr>
                  <w:rFonts w:ascii="Times New Roman" w:eastAsia="Times New Roman" w:hAnsi="Times New Roman" w:cs="Times New Roman"/>
                  <w:color w:val="000099"/>
                  <w:sz w:val="24"/>
                  <w:szCs w:val="24"/>
                  <w:u w:val="single"/>
                </w:rPr>
                <w:t>v</w:t>
              </w:r>
            </w:hyperlink>
            <w:hyperlink r:id="rId30" w:history="1">
              <w:r>
                <w:rPr>
                  <w:rFonts w:ascii="Times New Roman" w:eastAsia="Times New Roman" w:hAnsi="Times New Roman" w:cs="Times New Roman"/>
                  <w:color w:val="000099"/>
                  <w:sz w:val="24"/>
                  <w:szCs w:val="24"/>
                  <w:u w:val="single"/>
                </w:rPr>
                <w:t>=</w:t>
              </w:r>
            </w:hyperlink>
            <w:hyperlink r:id="rId31" w:history="1">
              <w:r>
                <w:rPr>
                  <w:rFonts w:ascii="Times New Roman" w:eastAsia="Times New Roman" w:hAnsi="Times New Roman" w:cs="Times New Roman"/>
                  <w:color w:val="000099"/>
                  <w:sz w:val="24"/>
                  <w:szCs w:val="24"/>
                  <w:u w:val="single"/>
                </w:rPr>
                <w:t>zDZFcDGpL</w:t>
              </w:r>
            </w:hyperlink>
            <w:hyperlink r:id="rId32" w:history="1">
              <w:r>
                <w:rPr>
                  <w:rFonts w:ascii="Times New Roman" w:eastAsia="Times New Roman" w:hAnsi="Times New Roman" w:cs="Times New Roman"/>
                  <w:color w:val="000099"/>
                  <w:sz w:val="24"/>
                  <w:szCs w:val="24"/>
                  <w:u w:val="single"/>
                </w:rPr>
                <w:t>4</w:t>
              </w:r>
            </w:hyperlink>
            <w:hyperlink r:id="rId33" w:history="1">
              <w:r>
                <w:rPr>
                  <w:rFonts w:ascii="Times New Roman" w:eastAsia="Times New Roman" w:hAnsi="Times New Roman" w:cs="Times New Roman"/>
                  <w:color w:val="000099"/>
                  <w:sz w:val="24"/>
                  <w:szCs w:val="24"/>
                  <w:u w:val="single"/>
                </w:rPr>
                <w:t>U</w:t>
              </w:r>
            </w:hyperlink>
          </w:p>
          <w:p w14:paraId="6F809490" w14:textId="77777777" w:rsidR="00A77B3E" w:rsidRDefault="00A77B3E">
            <w:pPr>
              <w:spacing w:after="0" w:line="240" w:lineRule="auto"/>
              <w:rPr>
                <w:rFonts w:ascii="Times New Roman" w:eastAsia="Times New Roman" w:hAnsi="Times New Roman" w:cs="Times New Roman"/>
                <w:sz w:val="24"/>
                <w:szCs w:val="24"/>
              </w:rPr>
            </w:pPr>
          </w:p>
          <w:p w14:paraId="32D0531F" w14:textId="77777777" w:rsidR="00A77B3E" w:rsidRDefault="00F018F4">
            <w:pPr>
              <w:spacing w:after="0" w:line="240" w:lineRule="auto"/>
              <w:rPr>
                <w:rFonts w:ascii="Times New Roman" w:eastAsia="Times New Roman" w:hAnsi="Times New Roman" w:cs="Times New Roman"/>
                <w:color w:val="000099"/>
                <w:sz w:val="24"/>
                <w:szCs w:val="24"/>
                <w:u w:val="single"/>
              </w:rPr>
            </w:pPr>
            <w:hyperlink r:id="rId34" w:history="1">
              <w:r w:rsidR="003257B3">
                <w:rPr>
                  <w:rFonts w:ascii="Times New Roman" w:eastAsia="Times New Roman" w:hAnsi="Times New Roman" w:cs="Times New Roman"/>
                  <w:color w:val="000099"/>
                  <w:sz w:val="24"/>
                  <w:szCs w:val="24"/>
                  <w:u w:val="single"/>
                </w:rPr>
                <w:t>http</w:t>
              </w:r>
            </w:hyperlink>
            <w:hyperlink r:id="rId35" w:history="1">
              <w:r w:rsidR="003257B3">
                <w:rPr>
                  <w:rFonts w:ascii="Times New Roman" w:eastAsia="Times New Roman" w:hAnsi="Times New Roman" w:cs="Times New Roman"/>
                  <w:color w:val="000099"/>
                  <w:sz w:val="24"/>
                  <w:szCs w:val="24"/>
                  <w:u w:val="single"/>
                </w:rPr>
                <w:t>://</w:t>
              </w:r>
            </w:hyperlink>
            <w:hyperlink r:id="rId36" w:history="1">
              <w:r w:rsidR="003257B3">
                <w:rPr>
                  <w:rFonts w:ascii="Times New Roman" w:eastAsia="Times New Roman" w:hAnsi="Times New Roman" w:cs="Times New Roman"/>
                  <w:color w:val="000099"/>
                  <w:sz w:val="24"/>
                  <w:szCs w:val="24"/>
                  <w:u w:val="single"/>
                </w:rPr>
                <w:t>www</w:t>
              </w:r>
            </w:hyperlink>
            <w:hyperlink r:id="rId37" w:history="1">
              <w:r w:rsidR="003257B3">
                <w:rPr>
                  <w:rFonts w:ascii="Times New Roman" w:eastAsia="Times New Roman" w:hAnsi="Times New Roman" w:cs="Times New Roman"/>
                  <w:color w:val="000099"/>
                  <w:sz w:val="24"/>
                  <w:szCs w:val="24"/>
                  <w:u w:val="single"/>
                </w:rPr>
                <w:t>.</w:t>
              </w:r>
            </w:hyperlink>
            <w:hyperlink r:id="rId38" w:history="1">
              <w:r w:rsidR="003257B3">
                <w:rPr>
                  <w:rFonts w:ascii="Times New Roman" w:eastAsia="Times New Roman" w:hAnsi="Times New Roman" w:cs="Times New Roman"/>
                  <w:color w:val="000099"/>
                  <w:sz w:val="24"/>
                  <w:szCs w:val="24"/>
                  <w:u w:val="single"/>
                </w:rPr>
                <w:t>youtube</w:t>
              </w:r>
            </w:hyperlink>
            <w:hyperlink r:id="rId39" w:history="1">
              <w:r w:rsidR="003257B3">
                <w:rPr>
                  <w:rFonts w:ascii="Times New Roman" w:eastAsia="Times New Roman" w:hAnsi="Times New Roman" w:cs="Times New Roman"/>
                  <w:color w:val="000099"/>
                  <w:sz w:val="24"/>
                  <w:szCs w:val="24"/>
                  <w:u w:val="single"/>
                </w:rPr>
                <w:t>.</w:t>
              </w:r>
            </w:hyperlink>
            <w:hyperlink r:id="rId40" w:history="1">
              <w:r w:rsidR="003257B3">
                <w:rPr>
                  <w:rFonts w:ascii="Times New Roman" w:eastAsia="Times New Roman" w:hAnsi="Times New Roman" w:cs="Times New Roman"/>
                  <w:color w:val="000099"/>
                  <w:sz w:val="24"/>
                  <w:szCs w:val="24"/>
                  <w:u w:val="single"/>
                </w:rPr>
                <w:t>com</w:t>
              </w:r>
            </w:hyperlink>
            <w:hyperlink r:id="rId41" w:history="1">
              <w:r w:rsidR="003257B3">
                <w:rPr>
                  <w:rFonts w:ascii="Times New Roman" w:eastAsia="Times New Roman" w:hAnsi="Times New Roman" w:cs="Times New Roman"/>
                  <w:color w:val="000099"/>
                  <w:sz w:val="24"/>
                  <w:szCs w:val="24"/>
                  <w:u w:val="single"/>
                </w:rPr>
                <w:t>/</w:t>
              </w:r>
            </w:hyperlink>
            <w:hyperlink r:id="rId42" w:history="1">
              <w:r w:rsidR="003257B3">
                <w:rPr>
                  <w:rFonts w:ascii="Times New Roman" w:eastAsia="Times New Roman" w:hAnsi="Times New Roman" w:cs="Times New Roman"/>
                  <w:color w:val="000099"/>
                  <w:sz w:val="24"/>
                  <w:szCs w:val="24"/>
                  <w:u w:val="single"/>
                </w:rPr>
                <w:t>watch</w:t>
              </w:r>
            </w:hyperlink>
            <w:hyperlink r:id="rId43" w:history="1">
              <w:r w:rsidR="003257B3">
                <w:rPr>
                  <w:rFonts w:ascii="Times New Roman" w:eastAsia="Times New Roman" w:hAnsi="Times New Roman" w:cs="Times New Roman"/>
                  <w:color w:val="000099"/>
                  <w:sz w:val="24"/>
                  <w:szCs w:val="24"/>
                  <w:u w:val="single"/>
                </w:rPr>
                <w:t>?</w:t>
              </w:r>
            </w:hyperlink>
            <w:hyperlink r:id="rId44" w:history="1">
              <w:r w:rsidR="003257B3">
                <w:rPr>
                  <w:rFonts w:ascii="Times New Roman" w:eastAsia="Times New Roman" w:hAnsi="Times New Roman" w:cs="Times New Roman"/>
                  <w:color w:val="000099"/>
                  <w:sz w:val="24"/>
                  <w:szCs w:val="24"/>
                  <w:u w:val="single"/>
                </w:rPr>
                <w:t>v</w:t>
              </w:r>
            </w:hyperlink>
            <w:hyperlink r:id="rId45" w:history="1">
              <w:r w:rsidR="003257B3">
                <w:rPr>
                  <w:rFonts w:ascii="Times New Roman" w:eastAsia="Times New Roman" w:hAnsi="Times New Roman" w:cs="Times New Roman"/>
                  <w:color w:val="000099"/>
                  <w:sz w:val="24"/>
                  <w:szCs w:val="24"/>
                  <w:u w:val="single"/>
                </w:rPr>
                <w:t>=</w:t>
              </w:r>
            </w:hyperlink>
            <w:hyperlink r:id="rId46" w:history="1">
              <w:r w:rsidR="003257B3">
                <w:rPr>
                  <w:rFonts w:ascii="Times New Roman" w:eastAsia="Times New Roman" w:hAnsi="Times New Roman" w:cs="Times New Roman"/>
                  <w:color w:val="000099"/>
                  <w:sz w:val="24"/>
                  <w:szCs w:val="24"/>
                  <w:u w:val="single"/>
                </w:rPr>
                <w:t>yiLgzZAzSJU</w:t>
              </w:r>
            </w:hyperlink>
            <w:hyperlink r:id="rId47" w:history="1">
              <w:r w:rsidR="003257B3">
                <w:rPr>
                  <w:rFonts w:ascii="Times New Roman" w:eastAsia="Times New Roman" w:hAnsi="Times New Roman" w:cs="Times New Roman"/>
                  <w:color w:val="000099"/>
                  <w:sz w:val="24"/>
                  <w:szCs w:val="24"/>
                  <w:u w:val="single"/>
                </w:rPr>
                <w:t>&amp;</w:t>
              </w:r>
            </w:hyperlink>
            <w:hyperlink r:id="rId48" w:history="1">
              <w:r w:rsidR="003257B3">
                <w:rPr>
                  <w:rFonts w:ascii="Times New Roman" w:eastAsia="Times New Roman" w:hAnsi="Times New Roman" w:cs="Times New Roman"/>
                  <w:color w:val="000099"/>
                  <w:sz w:val="24"/>
                  <w:szCs w:val="24"/>
                  <w:u w:val="single"/>
                </w:rPr>
                <w:t>feature</w:t>
              </w:r>
            </w:hyperlink>
            <w:hyperlink r:id="rId49" w:history="1">
              <w:r w:rsidR="003257B3">
                <w:rPr>
                  <w:rFonts w:ascii="Times New Roman" w:eastAsia="Times New Roman" w:hAnsi="Times New Roman" w:cs="Times New Roman"/>
                  <w:color w:val="000099"/>
                  <w:sz w:val="24"/>
                  <w:szCs w:val="24"/>
                  <w:u w:val="single"/>
                </w:rPr>
                <w:t>=</w:t>
              </w:r>
            </w:hyperlink>
            <w:hyperlink r:id="rId50" w:history="1">
              <w:r w:rsidR="003257B3">
                <w:rPr>
                  <w:rFonts w:ascii="Times New Roman" w:eastAsia="Times New Roman" w:hAnsi="Times New Roman" w:cs="Times New Roman"/>
                  <w:color w:val="000099"/>
                  <w:sz w:val="24"/>
                  <w:szCs w:val="24"/>
                  <w:u w:val="single"/>
                </w:rPr>
                <w:t>related</w:t>
              </w:r>
            </w:hyperlink>
          </w:p>
          <w:p w14:paraId="7D119B02" w14:textId="77777777" w:rsidR="00A77B3E" w:rsidRDefault="00A77B3E">
            <w:pPr>
              <w:spacing w:after="0" w:line="240" w:lineRule="auto"/>
              <w:rPr>
                <w:rFonts w:ascii="Times New Roman" w:eastAsia="Times New Roman" w:hAnsi="Times New Roman" w:cs="Times New Roman"/>
                <w:sz w:val="24"/>
                <w:szCs w:val="24"/>
              </w:rPr>
            </w:pPr>
          </w:p>
          <w:p w14:paraId="27749842" w14:textId="77777777" w:rsidR="00A77B3E" w:rsidRDefault="00F018F4">
            <w:pPr>
              <w:spacing w:after="0" w:line="240" w:lineRule="auto"/>
              <w:rPr>
                <w:rFonts w:ascii="Times New Roman" w:eastAsia="Times New Roman" w:hAnsi="Times New Roman" w:cs="Times New Roman"/>
                <w:color w:val="000099"/>
                <w:sz w:val="24"/>
                <w:szCs w:val="24"/>
                <w:u w:val="single"/>
              </w:rPr>
            </w:pPr>
            <w:hyperlink r:id="rId51" w:history="1">
              <w:r w:rsidR="003257B3">
                <w:rPr>
                  <w:rFonts w:ascii="Times New Roman" w:eastAsia="Times New Roman" w:hAnsi="Times New Roman" w:cs="Times New Roman"/>
                  <w:color w:val="000099"/>
                  <w:sz w:val="24"/>
                  <w:szCs w:val="24"/>
                  <w:u w:val="single"/>
                </w:rPr>
                <w:t>http</w:t>
              </w:r>
            </w:hyperlink>
            <w:hyperlink r:id="rId52" w:history="1">
              <w:r w:rsidR="003257B3">
                <w:rPr>
                  <w:rFonts w:ascii="Times New Roman" w:eastAsia="Times New Roman" w:hAnsi="Times New Roman" w:cs="Times New Roman"/>
                  <w:color w:val="000099"/>
                  <w:sz w:val="24"/>
                  <w:szCs w:val="24"/>
                  <w:u w:val="single"/>
                </w:rPr>
                <w:t>://</w:t>
              </w:r>
            </w:hyperlink>
            <w:hyperlink r:id="rId53" w:history="1">
              <w:r w:rsidR="003257B3">
                <w:rPr>
                  <w:rFonts w:ascii="Times New Roman" w:eastAsia="Times New Roman" w:hAnsi="Times New Roman" w:cs="Times New Roman"/>
                  <w:color w:val="000099"/>
                  <w:sz w:val="24"/>
                  <w:szCs w:val="24"/>
                  <w:u w:val="single"/>
                </w:rPr>
                <w:t>www</w:t>
              </w:r>
            </w:hyperlink>
            <w:hyperlink r:id="rId54" w:history="1">
              <w:r w:rsidR="003257B3">
                <w:rPr>
                  <w:rFonts w:ascii="Times New Roman" w:eastAsia="Times New Roman" w:hAnsi="Times New Roman" w:cs="Times New Roman"/>
                  <w:color w:val="000099"/>
                  <w:sz w:val="24"/>
                  <w:szCs w:val="24"/>
                  <w:u w:val="single"/>
                </w:rPr>
                <w:t>.</w:t>
              </w:r>
            </w:hyperlink>
            <w:hyperlink r:id="rId55" w:history="1">
              <w:r w:rsidR="003257B3">
                <w:rPr>
                  <w:rFonts w:ascii="Times New Roman" w:eastAsia="Times New Roman" w:hAnsi="Times New Roman" w:cs="Times New Roman"/>
                  <w:color w:val="000099"/>
                  <w:sz w:val="24"/>
                  <w:szCs w:val="24"/>
                  <w:u w:val="single"/>
                </w:rPr>
                <w:t>youtube</w:t>
              </w:r>
            </w:hyperlink>
            <w:hyperlink r:id="rId56" w:history="1">
              <w:r w:rsidR="003257B3">
                <w:rPr>
                  <w:rFonts w:ascii="Times New Roman" w:eastAsia="Times New Roman" w:hAnsi="Times New Roman" w:cs="Times New Roman"/>
                  <w:color w:val="000099"/>
                  <w:sz w:val="24"/>
                  <w:szCs w:val="24"/>
                  <w:u w:val="single"/>
                </w:rPr>
                <w:t>.</w:t>
              </w:r>
            </w:hyperlink>
            <w:hyperlink r:id="rId57" w:history="1">
              <w:r w:rsidR="003257B3">
                <w:rPr>
                  <w:rFonts w:ascii="Times New Roman" w:eastAsia="Times New Roman" w:hAnsi="Times New Roman" w:cs="Times New Roman"/>
                  <w:color w:val="000099"/>
                  <w:sz w:val="24"/>
                  <w:szCs w:val="24"/>
                  <w:u w:val="single"/>
                </w:rPr>
                <w:t>com</w:t>
              </w:r>
            </w:hyperlink>
            <w:hyperlink r:id="rId58" w:history="1">
              <w:r w:rsidR="003257B3">
                <w:rPr>
                  <w:rFonts w:ascii="Times New Roman" w:eastAsia="Times New Roman" w:hAnsi="Times New Roman" w:cs="Times New Roman"/>
                  <w:color w:val="000099"/>
                  <w:sz w:val="24"/>
                  <w:szCs w:val="24"/>
                  <w:u w:val="single"/>
                </w:rPr>
                <w:t>/</w:t>
              </w:r>
            </w:hyperlink>
            <w:hyperlink r:id="rId59" w:history="1">
              <w:r w:rsidR="003257B3">
                <w:rPr>
                  <w:rFonts w:ascii="Times New Roman" w:eastAsia="Times New Roman" w:hAnsi="Times New Roman" w:cs="Times New Roman"/>
                  <w:color w:val="000099"/>
                  <w:sz w:val="24"/>
                  <w:szCs w:val="24"/>
                  <w:u w:val="single"/>
                </w:rPr>
                <w:t>watch</w:t>
              </w:r>
            </w:hyperlink>
            <w:hyperlink r:id="rId60" w:history="1">
              <w:r w:rsidR="003257B3">
                <w:rPr>
                  <w:rFonts w:ascii="Times New Roman" w:eastAsia="Times New Roman" w:hAnsi="Times New Roman" w:cs="Times New Roman"/>
                  <w:color w:val="000099"/>
                  <w:sz w:val="24"/>
                  <w:szCs w:val="24"/>
                  <w:u w:val="single"/>
                </w:rPr>
                <w:t>?</w:t>
              </w:r>
            </w:hyperlink>
            <w:hyperlink r:id="rId61" w:history="1">
              <w:r w:rsidR="003257B3">
                <w:rPr>
                  <w:rFonts w:ascii="Times New Roman" w:eastAsia="Times New Roman" w:hAnsi="Times New Roman" w:cs="Times New Roman"/>
                  <w:color w:val="000099"/>
                  <w:sz w:val="24"/>
                  <w:szCs w:val="24"/>
                  <w:u w:val="single"/>
                </w:rPr>
                <w:t>v</w:t>
              </w:r>
            </w:hyperlink>
            <w:hyperlink r:id="rId62" w:history="1">
              <w:r w:rsidR="003257B3">
                <w:rPr>
                  <w:rFonts w:ascii="Times New Roman" w:eastAsia="Times New Roman" w:hAnsi="Times New Roman" w:cs="Times New Roman"/>
                  <w:color w:val="000099"/>
                  <w:sz w:val="24"/>
                  <w:szCs w:val="24"/>
                  <w:u w:val="single"/>
                </w:rPr>
                <w:t>=</w:t>
              </w:r>
            </w:hyperlink>
            <w:hyperlink r:id="rId63" w:history="1">
              <w:r w:rsidR="003257B3">
                <w:rPr>
                  <w:rFonts w:ascii="Times New Roman" w:eastAsia="Times New Roman" w:hAnsi="Times New Roman" w:cs="Times New Roman"/>
                  <w:color w:val="000099"/>
                  <w:sz w:val="24"/>
                  <w:szCs w:val="24"/>
                  <w:u w:val="single"/>
                </w:rPr>
                <w:t>nvI</w:t>
              </w:r>
            </w:hyperlink>
            <w:hyperlink r:id="rId64" w:history="1">
              <w:r w:rsidR="003257B3">
                <w:rPr>
                  <w:rFonts w:ascii="Times New Roman" w:eastAsia="Times New Roman" w:hAnsi="Times New Roman" w:cs="Times New Roman"/>
                  <w:color w:val="000099"/>
                  <w:sz w:val="24"/>
                  <w:szCs w:val="24"/>
                  <w:u w:val="single"/>
                </w:rPr>
                <w:t>6</w:t>
              </w:r>
            </w:hyperlink>
            <w:hyperlink r:id="rId65" w:history="1">
              <w:r w:rsidR="003257B3">
                <w:rPr>
                  <w:rFonts w:ascii="Times New Roman" w:eastAsia="Times New Roman" w:hAnsi="Times New Roman" w:cs="Times New Roman"/>
                  <w:color w:val="000099"/>
                  <w:sz w:val="24"/>
                  <w:szCs w:val="24"/>
                  <w:u w:val="single"/>
                </w:rPr>
                <w:t>ODUAMek</w:t>
              </w:r>
            </w:hyperlink>
            <w:hyperlink r:id="rId66" w:history="1">
              <w:r w:rsidR="003257B3">
                <w:rPr>
                  <w:rFonts w:ascii="Times New Roman" w:eastAsia="Times New Roman" w:hAnsi="Times New Roman" w:cs="Times New Roman"/>
                  <w:color w:val="000099"/>
                  <w:sz w:val="24"/>
                  <w:szCs w:val="24"/>
                  <w:u w:val="single"/>
                </w:rPr>
                <w:t>&amp;</w:t>
              </w:r>
            </w:hyperlink>
            <w:hyperlink r:id="rId67" w:history="1">
              <w:r w:rsidR="003257B3">
                <w:rPr>
                  <w:rFonts w:ascii="Times New Roman" w:eastAsia="Times New Roman" w:hAnsi="Times New Roman" w:cs="Times New Roman"/>
                  <w:color w:val="000099"/>
                  <w:sz w:val="24"/>
                  <w:szCs w:val="24"/>
                  <w:u w:val="single"/>
                </w:rPr>
                <w:t>feature</w:t>
              </w:r>
            </w:hyperlink>
            <w:hyperlink r:id="rId68" w:history="1">
              <w:r w:rsidR="003257B3">
                <w:rPr>
                  <w:rFonts w:ascii="Times New Roman" w:eastAsia="Times New Roman" w:hAnsi="Times New Roman" w:cs="Times New Roman"/>
                  <w:color w:val="000099"/>
                  <w:sz w:val="24"/>
                  <w:szCs w:val="24"/>
                  <w:u w:val="single"/>
                </w:rPr>
                <w:t>=</w:t>
              </w:r>
            </w:hyperlink>
            <w:hyperlink r:id="rId69" w:history="1">
              <w:r w:rsidR="003257B3">
                <w:rPr>
                  <w:rFonts w:ascii="Times New Roman" w:eastAsia="Times New Roman" w:hAnsi="Times New Roman" w:cs="Times New Roman"/>
                  <w:color w:val="000099"/>
                  <w:sz w:val="24"/>
                  <w:szCs w:val="24"/>
                  <w:u w:val="single"/>
                </w:rPr>
                <w:t>watch</w:t>
              </w:r>
            </w:hyperlink>
            <w:hyperlink r:id="rId70" w:history="1">
              <w:r w:rsidR="003257B3">
                <w:rPr>
                  <w:rFonts w:ascii="Times New Roman" w:eastAsia="Times New Roman" w:hAnsi="Times New Roman" w:cs="Times New Roman"/>
                  <w:color w:val="000099"/>
                  <w:sz w:val="24"/>
                  <w:szCs w:val="24"/>
                  <w:u w:val="single"/>
                </w:rPr>
                <w:t>_</w:t>
              </w:r>
            </w:hyperlink>
            <w:hyperlink r:id="rId71" w:history="1">
              <w:r w:rsidR="003257B3">
                <w:rPr>
                  <w:rFonts w:ascii="Times New Roman" w:eastAsia="Times New Roman" w:hAnsi="Times New Roman" w:cs="Times New Roman"/>
                  <w:color w:val="000099"/>
                  <w:sz w:val="24"/>
                  <w:szCs w:val="24"/>
                  <w:u w:val="single"/>
                </w:rPr>
                <w:t>response</w:t>
              </w:r>
            </w:hyperlink>
            <w:hyperlink r:id="rId72" w:history="1">
              <w:r w:rsidR="003257B3">
                <w:rPr>
                  <w:rFonts w:ascii="Times New Roman" w:eastAsia="Times New Roman" w:hAnsi="Times New Roman" w:cs="Times New Roman"/>
                  <w:color w:val="000099"/>
                  <w:sz w:val="24"/>
                  <w:szCs w:val="24"/>
                  <w:u w:val="single"/>
                </w:rPr>
                <w:t>_</w:t>
              </w:r>
            </w:hyperlink>
            <w:hyperlink r:id="rId73" w:history="1">
              <w:r w:rsidR="003257B3">
                <w:rPr>
                  <w:rFonts w:ascii="Times New Roman" w:eastAsia="Times New Roman" w:hAnsi="Times New Roman" w:cs="Times New Roman"/>
                  <w:color w:val="000099"/>
                  <w:sz w:val="24"/>
                  <w:szCs w:val="24"/>
                  <w:u w:val="single"/>
                </w:rPr>
                <w:t>rev</w:t>
              </w:r>
            </w:hyperlink>
          </w:p>
          <w:p w14:paraId="3F01F19F" w14:textId="77777777" w:rsidR="00A77B3E" w:rsidRDefault="00A77B3E">
            <w:pPr>
              <w:spacing w:after="0" w:line="240" w:lineRule="auto"/>
              <w:rPr>
                <w:rFonts w:ascii="Times New Roman" w:eastAsia="Times New Roman" w:hAnsi="Times New Roman" w:cs="Times New Roman"/>
                <w:sz w:val="24"/>
                <w:szCs w:val="24"/>
              </w:rPr>
            </w:pPr>
          </w:p>
          <w:p w14:paraId="489F2BD7"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w:t>
            </w:r>
          </w:p>
          <w:p w14:paraId="1D61B119" w14:textId="77777777" w:rsidR="00A77B3E" w:rsidRDefault="00F018F4">
            <w:pPr>
              <w:spacing w:after="0" w:line="240" w:lineRule="auto"/>
              <w:rPr>
                <w:rFonts w:ascii="Times New Roman" w:eastAsia="Times New Roman" w:hAnsi="Times New Roman" w:cs="Times New Roman"/>
                <w:color w:val="000099"/>
                <w:sz w:val="24"/>
                <w:szCs w:val="24"/>
                <w:u w:val="single"/>
              </w:rPr>
            </w:pPr>
            <w:hyperlink r:id="rId74" w:history="1">
              <w:r w:rsidR="003257B3">
                <w:rPr>
                  <w:rFonts w:ascii="Times New Roman" w:eastAsia="Times New Roman" w:hAnsi="Times New Roman" w:cs="Times New Roman"/>
                  <w:color w:val="000099"/>
                  <w:sz w:val="24"/>
                  <w:szCs w:val="24"/>
                  <w:u w:val="single"/>
                </w:rPr>
                <w:t>http</w:t>
              </w:r>
            </w:hyperlink>
            <w:hyperlink r:id="rId75" w:history="1">
              <w:r w:rsidR="003257B3">
                <w:rPr>
                  <w:rFonts w:ascii="Times New Roman" w:eastAsia="Times New Roman" w:hAnsi="Times New Roman" w:cs="Times New Roman"/>
                  <w:color w:val="000099"/>
                  <w:sz w:val="24"/>
                  <w:szCs w:val="24"/>
                  <w:u w:val="single"/>
                </w:rPr>
                <w:t>://</w:t>
              </w:r>
            </w:hyperlink>
            <w:hyperlink r:id="rId76" w:history="1">
              <w:r w:rsidR="003257B3">
                <w:rPr>
                  <w:rFonts w:ascii="Times New Roman" w:eastAsia="Times New Roman" w:hAnsi="Times New Roman" w:cs="Times New Roman"/>
                  <w:color w:val="000099"/>
                  <w:sz w:val="24"/>
                  <w:szCs w:val="24"/>
                  <w:u w:val="single"/>
                </w:rPr>
                <w:t>www</w:t>
              </w:r>
            </w:hyperlink>
            <w:hyperlink r:id="rId77" w:history="1">
              <w:r w:rsidR="003257B3">
                <w:rPr>
                  <w:rFonts w:ascii="Times New Roman" w:eastAsia="Times New Roman" w:hAnsi="Times New Roman" w:cs="Times New Roman"/>
                  <w:color w:val="000099"/>
                  <w:sz w:val="24"/>
                  <w:szCs w:val="24"/>
                  <w:u w:val="single"/>
                </w:rPr>
                <w:t>.</w:t>
              </w:r>
            </w:hyperlink>
            <w:hyperlink r:id="rId78" w:history="1">
              <w:r w:rsidR="003257B3">
                <w:rPr>
                  <w:rFonts w:ascii="Times New Roman" w:eastAsia="Times New Roman" w:hAnsi="Times New Roman" w:cs="Times New Roman"/>
                  <w:color w:val="000099"/>
                  <w:sz w:val="24"/>
                  <w:szCs w:val="24"/>
                  <w:u w:val="single"/>
                </w:rPr>
                <w:t>pbs</w:t>
              </w:r>
            </w:hyperlink>
            <w:hyperlink r:id="rId79" w:history="1">
              <w:r w:rsidR="003257B3">
                <w:rPr>
                  <w:rFonts w:ascii="Times New Roman" w:eastAsia="Times New Roman" w:hAnsi="Times New Roman" w:cs="Times New Roman"/>
                  <w:color w:val="000099"/>
                  <w:sz w:val="24"/>
                  <w:szCs w:val="24"/>
                  <w:u w:val="single"/>
                </w:rPr>
                <w:t>.</w:t>
              </w:r>
            </w:hyperlink>
            <w:hyperlink r:id="rId80" w:history="1">
              <w:r w:rsidR="003257B3">
                <w:rPr>
                  <w:rFonts w:ascii="Times New Roman" w:eastAsia="Times New Roman" w:hAnsi="Times New Roman" w:cs="Times New Roman"/>
                  <w:color w:val="000099"/>
                  <w:sz w:val="24"/>
                  <w:szCs w:val="24"/>
                  <w:u w:val="single"/>
                </w:rPr>
                <w:t>org</w:t>
              </w:r>
            </w:hyperlink>
            <w:hyperlink r:id="rId81" w:history="1">
              <w:r w:rsidR="003257B3">
                <w:rPr>
                  <w:rFonts w:ascii="Times New Roman" w:eastAsia="Times New Roman" w:hAnsi="Times New Roman" w:cs="Times New Roman"/>
                  <w:color w:val="000099"/>
                  <w:sz w:val="24"/>
                  <w:szCs w:val="24"/>
                  <w:u w:val="single"/>
                </w:rPr>
                <w:t>/</w:t>
              </w:r>
            </w:hyperlink>
            <w:hyperlink r:id="rId82" w:history="1">
              <w:r w:rsidR="003257B3">
                <w:rPr>
                  <w:rFonts w:ascii="Times New Roman" w:eastAsia="Times New Roman" w:hAnsi="Times New Roman" w:cs="Times New Roman"/>
                  <w:color w:val="000099"/>
                  <w:sz w:val="24"/>
                  <w:szCs w:val="24"/>
                  <w:u w:val="single"/>
                </w:rPr>
                <w:t>kcet</w:t>
              </w:r>
            </w:hyperlink>
            <w:hyperlink r:id="rId83" w:history="1">
              <w:r w:rsidR="003257B3">
                <w:rPr>
                  <w:rFonts w:ascii="Times New Roman" w:eastAsia="Times New Roman" w:hAnsi="Times New Roman" w:cs="Times New Roman"/>
                  <w:color w:val="000099"/>
                  <w:sz w:val="24"/>
                  <w:szCs w:val="24"/>
                  <w:u w:val="single"/>
                </w:rPr>
                <w:t>/</w:t>
              </w:r>
            </w:hyperlink>
            <w:hyperlink r:id="rId84" w:history="1">
              <w:r w:rsidR="003257B3">
                <w:rPr>
                  <w:rFonts w:ascii="Times New Roman" w:eastAsia="Times New Roman" w:hAnsi="Times New Roman" w:cs="Times New Roman"/>
                  <w:color w:val="000099"/>
                  <w:sz w:val="24"/>
                  <w:szCs w:val="24"/>
                  <w:u w:val="single"/>
                </w:rPr>
                <w:t>publicschool</w:t>
              </w:r>
            </w:hyperlink>
            <w:hyperlink r:id="rId85" w:history="1">
              <w:r w:rsidR="003257B3">
                <w:rPr>
                  <w:rFonts w:ascii="Times New Roman" w:eastAsia="Times New Roman" w:hAnsi="Times New Roman" w:cs="Times New Roman"/>
                  <w:color w:val="000099"/>
                  <w:sz w:val="24"/>
                  <w:szCs w:val="24"/>
                  <w:u w:val="single"/>
                </w:rPr>
                <w:t>/</w:t>
              </w:r>
            </w:hyperlink>
          </w:p>
          <w:p w14:paraId="47D3C554" w14:textId="77777777" w:rsidR="00A77B3E" w:rsidRDefault="00A77B3E">
            <w:pPr>
              <w:spacing w:after="0" w:line="240" w:lineRule="auto"/>
              <w:rPr>
                <w:rFonts w:ascii="Times New Roman" w:eastAsia="Times New Roman" w:hAnsi="Times New Roman" w:cs="Times New Roman"/>
                <w:sz w:val="24"/>
                <w:szCs w:val="24"/>
              </w:rPr>
            </w:pPr>
          </w:p>
          <w:p w14:paraId="2245F8AA"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Capstone Process - brainstorm possible capstone topics</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6160BB"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Readings: Schumann Chs. 1-3</w:t>
            </w:r>
          </w:p>
          <w:p w14:paraId="09C6A84C" w14:textId="253324EE" w:rsidR="006A1ECE" w:rsidRDefault="006A1E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Johnson Ch. 2</w:t>
            </w:r>
          </w:p>
          <w:p w14:paraId="3FC8D102" w14:textId="77777777" w:rsidR="00001EB7" w:rsidRDefault="00001E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Balls, Eury, and King Ch. 1</w:t>
            </w:r>
          </w:p>
          <w:p w14:paraId="7B79C6A5" w14:textId="77777777" w:rsidR="006A1ECE" w:rsidRDefault="006A1ECE">
            <w:pPr>
              <w:spacing w:after="0" w:line="240" w:lineRule="auto"/>
            </w:pPr>
          </w:p>
          <w:p w14:paraId="160702EF" w14:textId="77777777" w:rsidR="00A77B3E" w:rsidRDefault="003257B3">
            <w:pPr>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         </w:t>
            </w:r>
          </w:p>
        </w:tc>
      </w:tr>
      <w:tr w:rsidR="00A77B3E" w14:paraId="104DC622"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422FF" w14:textId="77777777" w:rsidR="00A77B3E" w:rsidRDefault="003257B3">
            <w:pPr>
              <w:spacing w:after="0" w:line="240" w:lineRule="auto"/>
              <w:jc w:val="center"/>
            </w:pPr>
            <w:r>
              <w:rPr>
                <w:rFonts w:ascii="Times New Roman" w:eastAsia="Times New Roman" w:hAnsi="Times New Roman" w:cs="Times New Roman"/>
                <w:sz w:val="24"/>
                <w:szCs w:val="24"/>
              </w:rPr>
              <w:lastRenderedPageBreak/>
              <w:t>2</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EF586B" w14:textId="77777777" w:rsidR="00A77B3E" w:rsidRDefault="003257B3">
            <w:pPr>
              <w:spacing w:after="0" w:line="240" w:lineRule="auto"/>
            </w:pPr>
            <w:r>
              <w:rPr>
                <w:rFonts w:ascii="Times New Roman" w:eastAsia="Times New Roman" w:hAnsi="Times New Roman" w:cs="Times New Roman"/>
                <w:sz w:val="24"/>
                <w:szCs w:val="24"/>
              </w:rPr>
              <w:t xml:space="preserve">History of Middle School </w:t>
            </w:r>
          </w:p>
          <w:p w14:paraId="081FDB2A" w14:textId="77777777" w:rsidR="003B2C25" w:rsidRDefault="003B2C25">
            <w:pPr>
              <w:spacing w:after="0" w:line="240" w:lineRule="auto"/>
              <w:rPr>
                <w:rFonts w:ascii="Times New Roman" w:eastAsia="Times New Roman" w:hAnsi="Times New Roman" w:cs="Times New Roman"/>
                <w:sz w:val="24"/>
                <w:szCs w:val="24"/>
              </w:rPr>
            </w:pPr>
          </w:p>
          <w:p w14:paraId="49278903" w14:textId="77777777" w:rsidR="00A77B3E" w:rsidRDefault="009931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86" w:history="1">
              <w:r w:rsidRPr="00380B6F">
                <w:rPr>
                  <w:rStyle w:val="Hyperlink"/>
                  <w:rFonts w:ascii="Times New Roman" w:eastAsia="Times New Roman" w:hAnsi="Times New Roman" w:cs="Times New Roman"/>
                  <w:sz w:val="24"/>
                  <w:szCs w:val="24"/>
                </w:rPr>
                <w:t>http://www.amle.org/Publications/MiddleSchoolJournal/Articles/November2003/Article1/tabid/139/Default.aspx</w:t>
              </w:r>
            </w:hyperlink>
          </w:p>
          <w:p w14:paraId="0CC01F1F" w14:textId="77777777" w:rsidR="009D48DA" w:rsidRDefault="009D48DA">
            <w:pPr>
              <w:spacing w:after="0" w:line="240" w:lineRule="auto"/>
              <w:rPr>
                <w:rFonts w:ascii="Times New Roman" w:eastAsia="Times New Roman" w:hAnsi="Times New Roman" w:cs="Times New Roman"/>
                <w:sz w:val="24"/>
                <w:szCs w:val="24"/>
              </w:rPr>
            </w:pPr>
          </w:p>
          <w:p w14:paraId="4176925F" w14:textId="77777777" w:rsidR="00420E10" w:rsidRDefault="00F018F4">
            <w:pPr>
              <w:spacing w:after="0" w:line="240" w:lineRule="auto"/>
              <w:rPr>
                <w:rFonts w:ascii="Times New Roman" w:eastAsia="Times New Roman" w:hAnsi="Times New Roman" w:cs="Times New Roman"/>
                <w:sz w:val="24"/>
                <w:szCs w:val="24"/>
              </w:rPr>
            </w:pPr>
            <w:hyperlink r:id="rId87" w:history="1">
              <w:r w:rsidR="00420E10" w:rsidRPr="00997C24">
                <w:rPr>
                  <w:rStyle w:val="Hyperlink"/>
                  <w:rFonts w:ascii="Times New Roman" w:eastAsia="Times New Roman" w:hAnsi="Times New Roman" w:cs="Times New Roman"/>
                  <w:sz w:val="24"/>
                  <w:szCs w:val="24"/>
                </w:rPr>
                <w:t>http://www.amle.org/Publications/MiddleSchoolJournal/Articles/September2009/Article4/tabid/2015/Default.aspx</w:t>
              </w:r>
            </w:hyperlink>
          </w:p>
          <w:p w14:paraId="7CDA237F" w14:textId="77777777" w:rsidR="00420E10" w:rsidRDefault="00420E10">
            <w:pPr>
              <w:spacing w:after="0" w:line="240" w:lineRule="auto"/>
              <w:rPr>
                <w:rFonts w:ascii="Times New Roman" w:eastAsia="Times New Roman" w:hAnsi="Times New Roman" w:cs="Times New Roman"/>
                <w:sz w:val="24"/>
                <w:szCs w:val="24"/>
              </w:rPr>
            </w:pPr>
          </w:p>
          <w:p w14:paraId="5790A8EF"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Capstone Process: Chapter 1</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ADC4F2" w14:textId="77777777"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Readings: </w:t>
            </w:r>
            <w:r w:rsidR="0040725B">
              <w:rPr>
                <w:rFonts w:ascii="Times New Roman" w:eastAsia="Times New Roman" w:hAnsi="Times New Roman" w:cs="Times New Roman"/>
                <w:sz w:val="24"/>
                <w:szCs w:val="24"/>
              </w:rPr>
              <w:t>George</w:t>
            </w:r>
            <w:r>
              <w:rPr>
                <w:rFonts w:ascii="Times New Roman" w:eastAsia="Times New Roman" w:hAnsi="Times New Roman" w:cs="Times New Roman"/>
                <w:sz w:val="24"/>
                <w:szCs w:val="24"/>
              </w:rPr>
              <w:t xml:space="preserve"> Ch. </w:t>
            </w:r>
            <w:r w:rsidR="0040725B">
              <w:rPr>
                <w:rFonts w:ascii="Times New Roman" w:eastAsia="Times New Roman" w:hAnsi="Times New Roman" w:cs="Times New Roman"/>
                <w:sz w:val="24"/>
                <w:szCs w:val="24"/>
              </w:rPr>
              <w:t>2</w:t>
            </w:r>
          </w:p>
          <w:p w14:paraId="1C6955E0" w14:textId="77777777" w:rsidR="00993181" w:rsidRDefault="00093F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217DF">
              <w:rPr>
                <w:rFonts w:ascii="Times New Roman" w:eastAsia="Times New Roman" w:hAnsi="Times New Roman" w:cs="Times New Roman"/>
                <w:sz w:val="24"/>
                <w:szCs w:val="24"/>
              </w:rPr>
              <w:t>Johnson Ch. 3</w:t>
            </w:r>
          </w:p>
          <w:p w14:paraId="101043AD" w14:textId="77777777" w:rsidR="00001EB7" w:rsidRPr="00993181" w:rsidRDefault="00001E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Balls, Eury, and King Ch. 2</w:t>
            </w:r>
          </w:p>
          <w:p w14:paraId="5B00FA65" w14:textId="77777777" w:rsidR="00A77B3E" w:rsidRDefault="00A77B3E">
            <w:pPr>
              <w:spacing w:after="0" w:line="240" w:lineRule="auto"/>
              <w:rPr>
                <w:rFonts w:ascii="Times New Roman" w:eastAsia="Times New Roman" w:hAnsi="Times New Roman" w:cs="Times New Roman"/>
                <w:sz w:val="24"/>
                <w:szCs w:val="24"/>
              </w:rPr>
            </w:pPr>
          </w:p>
          <w:p w14:paraId="4F92D785" w14:textId="77777777" w:rsidR="00A77B3E" w:rsidRDefault="00A77B3E">
            <w:pPr>
              <w:spacing w:after="0" w:line="240" w:lineRule="auto"/>
              <w:rPr>
                <w:rFonts w:ascii="Times New Roman" w:eastAsia="Times New Roman" w:hAnsi="Times New Roman" w:cs="Times New Roman"/>
                <w:b/>
                <w:bCs/>
                <w:sz w:val="24"/>
                <w:szCs w:val="24"/>
                <w:u w:val="single"/>
              </w:rPr>
            </w:pPr>
          </w:p>
          <w:p w14:paraId="4F62F98F" w14:textId="77777777" w:rsidR="00AB73D1" w:rsidRDefault="00AB73D1">
            <w:pPr>
              <w:spacing w:after="0" w:line="240" w:lineRule="auto"/>
              <w:rPr>
                <w:rFonts w:ascii="Times New Roman" w:eastAsia="Times New Roman" w:hAnsi="Times New Roman" w:cs="Times New Roman"/>
                <w:b/>
                <w:bCs/>
                <w:sz w:val="24"/>
                <w:szCs w:val="24"/>
              </w:rPr>
            </w:pPr>
          </w:p>
          <w:p w14:paraId="230CC089" w14:textId="77777777" w:rsidR="00AB73D1" w:rsidRDefault="00AB73D1">
            <w:pPr>
              <w:spacing w:after="0" w:line="240" w:lineRule="auto"/>
              <w:rPr>
                <w:rFonts w:ascii="Times New Roman" w:eastAsia="Times New Roman" w:hAnsi="Times New Roman" w:cs="Times New Roman"/>
                <w:b/>
                <w:bCs/>
                <w:sz w:val="24"/>
                <w:szCs w:val="24"/>
              </w:rPr>
            </w:pPr>
          </w:p>
          <w:p w14:paraId="3B431C97" w14:textId="77777777" w:rsidR="00AB73D1" w:rsidRDefault="00AB73D1">
            <w:pPr>
              <w:spacing w:after="0" w:line="240" w:lineRule="auto"/>
              <w:rPr>
                <w:rFonts w:ascii="Times New Roman" w:eastAsia="Times New Roman" w:hAnsi="Times New Roman" w:cs="Times New Roman"/>
                <w:b/>
                <w:bCs/>
                <w:sz w:val="24"/>
                <w:szCs w:val="24"/>
              </w:rPr>
            </w:pPr>
          </w:p>
          <w:p w14:paraId="18AC9803" w14:textId="77777777" w:rsidR="00093FF4" w:rsidRDefault="00093FF4">
            <w:pPr>
              <w:spacing w:after="0" w:line="240" w:lineRule="auto"/>
              <w:rPr>
                <w:rFonts w:ascii="Times New Roman" w:eastAsia="Times New Roman" w:hAnsi="Times New Roman" w:cs="Times New Roman"/>
                <w:b/>
                <w:bCs/>
                <w:sz w:val="24"/>
                <w:szCs w:val="24"/>
              </w:rPr>
            </w:pPr>
          </w:p>
          <w:p w14:paraId="305065AF" w14:textId="77777777" w:rsidR="00093FF4" w:rsidRDefault="00093FF4">
            <w:pPr>
              <w:spacing w:after="0" w:line="240" w:lineRule="auto"/>
              <w:rPr>
                <w:rFonts w:ascii="Times New Roman" w:eastAsia="Times New Roman" w:hAnsi="Times New Roman" w:cs="Times New Roman"/>
                <w:b/>
                <w:bCs/>
                <w:sz w:val="24"/>
                <w:szCs w:val="24"/>
              </w:rPr>
            </w:pPr>
          </w:p>
          <w:p w14:paraId="1759C611" w14:textId="77777777" w:rsidR="00093FF4" w:rsidRDefault="00093FF4">
            <w:pPr>
              <w:spacing w:after="0" w:line="240" w:lineRule="auto"/>
              <w:rPr>
                <w:rFonts w:ascii="Times New Roman" w:eastAsia="Times New Roman" w:hAnsi="Times New Roman" w:cs="Times New Roman"/>
                <w:b/>
                <w:bCs/>
                <w:sz w:val="24"/>
                <w:szCs w:val="24"/>
              </w:rPr>
            </w:pPr>
          </w:p>
          <w:p w14:paraId="6A102555" w14:textId="77777777" w:rsidR="00093FF4" w:rsidRDefault="00093FF4">
            <w:pPr>
              <w:spacing w:after="0" w:line="240" w:lineRule="auto"/>
              <w:rPr>
                <w:rFonts w:ascii="Times New Roman" w:eastAsia="Times New Roman" w:hAnsi="Times New Roman" w:cs="Times New Roman"/>
                <w:b/>
                <w:bCs/>
                <w:sz w:val="24"/>
                <w:szCs w:val="24"/>
              </w:rPr>
            </w:pPr>
          </w:p>
          <w:p w14:paraId="08751FB3" w14:textId="77777777" w:rsidR="00A77B3E" w:rsidRDefault="003257B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Assignment: List of possible capstone topics due</w:t>
            </w:r>
          </w:p>
        </w:tc>
      </w:tr>
      <w:tr w:rsidR="00CE6FEC" w14:paraId="2BA3BED0"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B6D15C" w14:textId="77777777" w:rsidR="00CE6FEC" w:rsidRDefault="00CE6F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8A6315" w14:textId="77777777" w:rsidR="00CE6FEC" w:rsidRDefault="00CE6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Characteristics of Effective Middle Schools</w:t>
            </w:r>
          </w:p>
          <w:p w14:paraId="7A07D9FE" w14:textId="77777777" w:rsidR="00CE6FEC" w:rsidRDefault="00CE6FEC" w:rsidP="00CE6FEC">
            <w:pPr>
              <w:spacing w:after="0" w:line="240" w:lineRule="auto"/>
              <w:rPr>
                <w:rFonts w:ascii="Times New Roman" w:eastAsia="Times New Roman" w:hAnsi="Times New Roman" w:cs="Times New Roman"/>
                <w:sz w:val="24"/>
                <w:szCs w:val="24"/>
              </w:rPr>
            </w:pPr>
          </w:p>
          <w:p w14:paraId="1A42DC69" w14:textId="77777777" w:rsidR="00CE6FEC" w:rsidRDefault="00CE6FEC" w:rsidP="00CE6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Links:</w:t>
            </w:r>
          </w:p>
          <w:p w14:paraId="120E7ACB" w14:textId="77777777" w:rsidR="00CE6FEC" w:rsidRDefault="00F018F4" w:rsidP="00CE6FEC">
            <w:pPr>
              <w:spacing w:after="0" w:line="240" w:lineRule="auto"/>
              <w:rPr>
                <w:rFonts w:ascii="Times New Roman" w:eastAsia="Times New Roman" w:hAnsi="Times New Roman" w:cs="Times New Roman"/>
                <w:color w:val="000099"/>
                <w:sz w:val="24"/>
                <w:szCs w:val="24"/>
                <w:u w:val="single"/>
              </w:rPr>
            </w:pPr>
            <w:hyperlink r:id="rId88" w:history="1">
              <w:r w:rsidR="00CE6FEC">
                <w:rPr>
                  <w:rFonts w:ascii="Times New Roman" w:eastAsia="Times New Roman" w:hAnsi="Times New Roman" w:cs="Times New Roman"/>
                  <w:color w:val="000099"/>
                  <w:sz w:val="24"/>
                  <w:szCs w:val="24"/>
                  <w:u w:val="single"/>
                </w:rPr>
                <w:t>http</w:t>
              </w:r>
            </w:hyperlink>
            <w:hyperlink r:id="rId89" w:history="1">
              <w:r w:rsidR="00CE6FEC">
                <w:rPr>
                  <w:rFonts w:ascii="Times New Roman" w:eastAsia="Times New Roman" w:hAnsi="Times New Roman" w:cs="Times New Roman"/>
                  <w:color w:val="000099"/>
                  <w:sz w:val="24"/>
                  <w:szCs w:val="24"/>
                  <w:u w:val="single"/>
                </w:rPr>
                <w:t>://</w:t>
              </w:r>
            </w:hyperlink>
            <w:hyperlink r:id="rId90" w:history="1">
              <w:r w:rsidR="00CE6FEC">
                <w:rPr>
                  <w:rFonts w:ascii="Times New Roman" w:eastAsia="Times New Roman" w:hAnsi="Times New Roman" w:cs="Times New Roman"/>
                  <w:color w:val="000099"/>
                  <w:sz w:val="24"/>
                  <w:szCs w:val="24"/>
                  <w:u w:val="single"/>
                </w:rPr>
                <w:t>www</w:t>
              </w:r>
            </w:hyperlink>
            <w:hyperlink r:id="rId91" w:history="1">
              <w:r w:rsidR="00CE6FEC">
                <w:rPr>
                  <w:rFonts w:ascii="Times New Roman" w:eastAsia="Times New Roman" w:hAnsi="Times New Roman" w:cs="Times New Roman"/>
                  <w:color w:val="000099"/>
                  <w:sz w:val="24"/>
                  <w:szCs w:val="24"/>
                  <w:u w:val="single"/>
                </w:rPr>
                <w:t>.</w:t>
              </w:r>
            </w:hyperlink>
            <w:hyperlink r:id="rId92" w:history="1">
              <w:r w:rsidR="00CE6FEC">
                <w:rPr>
                  <w:rFonts w:ascii="Times New Roman" w:eastAsia="Times New Roman" w:hAnsi="Times New Roman" w:cs="Times New Roman"/>
                  <w:color w:val="000099"/>
                  <w:sz w:val="24"/>
                  <w:szCs w:val="24"/>
                  <w:u w:val="single"/>
                </w:rPr>
                <w:t>turningpts</w:t>
              </w:r>
            </w:hyperlink>
            <w:hyperlink r:id="rId93" w:history="1">
              <w:r w:rsidR="00CE6FEC">
                <w:rPr>
                  <w:rFonts w:ascii="Times New Roman" w:eastAsia="Times New Roman" w:hAnsi="Times New Roman" w:cs="Times New Roman"/>
                  <w:color w:val="000099"/>
                  <w:sz w:val="24"/>
                  <w:szCs w:val="24"/>
                  <w:u w:val="single"/>
                </w:rPr>
                <w:t>.</w:t>
              </w:r>
            </w:hyperlink>
            <w:hyperlink r:id="rId94" w:history="1">
              <w:proofErr w:type="gramStart"/>
              <w:r w:rsidR="00CE6FEC">
                <w:rPr>
                  <w:rFonts w:ascii="Times New Roman" w:eastAsia="Times New Roman" w:hAnsi="Times New Roman" w:cs="Times New Roman"/>
                  <w:color w:val="000099"/>
                  <w:sz w:val="24"/>
                  <w:szCs w:val="24"/>
                  <w:u w:val="single"/>
                </w:rPr>
                <w:t>org</w:t>
              </w:r>
              <w:proofErr w:type="gramEnd"/>
            </w:hyperlink>
            <w:hyperlink r:id="rId95" w:history="1">
              <w:r w:rsidR="00CE6FEC">
                <w:rPr>
                  <w:rFonts w:ascii="Times New Roman" w:eastAsia="Times New Roman" w:hAnsi="Times New Roman" w:cs="Times New Roman"/>
                  <w:color w:val="000099"/>
                  <w:sz w:val="24"/>
                  <w:szCs w:val="24"/>
                  <w:u w:val="single"/>
                </w:rPr>
                <w:t>/</w:t>
              </w:r>
            </w:hyperlink>
          </w:p>
          <w:p w14:paraId="50897EA2" w14:textId="77777777" w:rsidR="00CE6FEC" w:rsidRDefault="00F018F4">
            <w:pPr>
              <w:spacing w:after="0" w:line="240" w:lineRule="auto"/>
              <w:rPr>
                <w:rFonts w:ascii="Times New Roman" w:eastAsia="Times New Roman" w:hAnsi="Times New Roman" w:cs="Times New Roman"/>
                <w:sz w:val="24"/>
                <w:szCs w:val="24"/>
              </w:rPr>
            </w:pPr>
            <w:hyperlink r:id="rId96" w:history="1">
              <w:r w:rsidR="00CE6FEC">
                <w:rPr>
                  <w:rFonts w:ascii="Times New Roman" w:eastAsia="Times New Roman" w:hAnsi="Times New Roman" w:cs="Times New Roman"/>
                  <w:color w:val="000099"/>
                  <w:sz w:val="24"/>
                  <w:szCs w:val="24"/>
                  <w:u w:val="single"/>
                </w:rPr>
                <w:t>http</w:t>
              </w:r>
            </w:hyperlink>
            <w:hyperlink r:id="rId97" w:history="1">
              <w:r w:rsidR="00CE6FEC">
                <w:rPr>
                  <w:rFonts w:ascii="Times New Roman" w:eastAsia="Times New Roman" w:hAnsi="Times New Roman" w:cs="Times New Roman"/>
                  <w:color w:val="000099"/>
                  <w:sz w:val="24"/>
                  <w:szCs w:val="24"/>
                  <w:u w:val="single"/>
                </w:rPr>
                <w:t>://</w:t>
              </w:r>
            </w:hyperlink>
            <w:hyperlink r:id="rId98" w:history="1">
              <w:r w:rsidR="00CE6FEC">
                <w:rPr>
                  <w:rFonts w:ascii="Times New Roman" w:eastAsia="Times New Roman" w:hAnsi="Times New Roman" w:cs="Times New Roman"/>
                  <w:color w:val="000099"/>
                  <w:sz w:val="24"/>
                  <w:szCs w:val="24"/>
                  <w:u w:val="single"/>
                </w:rPr>
                <w:t>www</w:t>
              </w:r>
            </w:hyperlink>
            <w:hyperlink r:id="rId99" w:history="1">
              <w:r w:rsidR="00CE6FEC">
                <w:rPr>
                  <w:rFonts w:ascii="Times New Roman" w:eastAsia="Times New Roman" w:hAnsi="Times New Roman" w:cs="Times New Roman"/>
                  <w:color w:val="000099"/>
                  <w:sz w:val="24"/>
                  <w:szCs w:val="24"/>
                  <w:u w:val="single"/>
                </w:rPr>
                <w:t>.</w:t>
              </w:r>
            </w:hyperlink>
            <w:hyperlink r:id="rId100" w:history="1">
              <w:r w:rsidR="00CE6FEC">
                <w:rPr>
                  <w:rFonts w:ascii="Times New Roman" w:eastAsia="Times New Roman" w:hAnsi="Times New Roman" w:cs="Times New Roman"/>
                  <w:color w:val="000099"/>
                  <w:sz w:val="24"/>
                  <w:szCs w:val="24"/>
                  <w:u w:val="single"/>
                </w:rPr>
                <w:t>ncmsa</w:t>
              </w:r>
            </w:hyperlink>
            <w:hyperlink r:id="rId101" w:history="1">
              <w:r w:rsidR="00CE6FEC">
                <w:rPr>
                  <w:rFonts w:ascii="Times New Roman" w:eastAsia="Times New Roman" w:hAnsi="Times New Roman" w:cs="Times New Roman"/>
                  <w:color w:val="000099"/>
                  <w:sz w:val="24"/>
                  <w:szCs w:val="24"/>
                  <w:u w:val="single"/>
                </w:rPr>
                <w:t>.</w:t>
              </w:r>
            </w:hyperlink>
            <w:hyperlink r:id="rId102" w:history="1">
              <w:r w:rsidR="00CE6FEC">
                <w:rPr>
                  <w:rFonts w:ascii="Times New Roman" w:eastAsia="Times New Roman" w:hAnsi="Times New Roman" w:cs="Times New Roman"/>
                  <w:color w:val="000099"/>
                  <w:sz w:val="24"/>
                  <w:szCs w:val="24"/>
                  <w:u w:val="single"/>
                </w:rPr>
                <w:t>net</w:t>
              </w:r>
            </w:hyperlink>
            <w:hyperlink r:id="rId103" w:history="1">
              <w:r w:rsidR="00CE6FEC">
                <w:rPr>
                  <w:rFonts w:ascii="Times New Roman" w:eastAsia="Times New Roman" w:hAnsi="Times New Roman" w:cs="Times New Roman"/>
                  <w:color w:val="000099"/>
                  <w:sz w:val="24"/>
                  <w:szCs w:val="24"/>
                  <w:u w:val="single"/>
                </w:rPr>
                <w:t>/</w:t>
              </w:r>
            </w:hyperlink>
            <w:hyperlink r:id="rId104" w:history="1">
              <w:r w:rsidR="00CE6FEC">
                <w:rPr>
                  <w:rFonts w:ascii="Times New Roman" w:eastAsia="Times New Roman" w:hAnsi="Times New Roman" w:cs="Times New Roman"/>
                  <w:color w:val="000099"/>
                  <w:sz w:val="24"/>
                  <w:szCs w:val="24"/>
                  <w:u w:val="single"/>
                </w:rPr>
                <w:t>Exemplary</w:t>
              </w:r>
            </w:hyperlink>
            <w:hyperlink r:id="rId105" w:history="1">
              <w:r w:rsidR="00CE6FEC">
                <w:rPr>
                  <w:rFonts w:ascii="Times New Roman" w:eastAsia="Times New Roman" w:hAnsi="Times New Roman" w:cs="Times New Roman"/>
                  <w:color w:val="000099"/>
                  <w:sz w:val="24"/>
                  <w:szCs w:val="24"/>
                  <w:u w:val="single"/>
                </w:rPr>
                <w:t>_</w:t>
              </w:r>
            </w:hyperlink>
            <w:hyperlink r:id="rId106" w:history="1">
              <w:r w:rsidR="00CE6FEC">
                <w:rPr>
                  <w:rFonts w:ascii="Times New Roman" w:eastAsia="Times New Roman" w:hAnsi="Times New Roman" w:cs="Times New Roman"/>
                  <w:color w:val="000099"/>
                  <w:sz w:val="24"/>
                  <w:szCs w:val="24"/>
                  <w:u w:val="single"/>
                </w:rPr>
                <w:t>Schools</w:t>
              </w:r>
            </w:hyperlink>
            <w:hyperlink r:id="rId107" w:history="1">
              <w:r w:rsidR="00CE6FEC">
                <w:rPr>
                  <w:rFonts w:ascii="Times New Roman" w:eastAsia="Times New Roman" w:hAnsi="Times New Roman" w:cs="Times New Roman"/>
                  <w:color w:val="000099"/>
                  <w:sz w:val="24"/>
                  <w:szCs w:val="24"/>
                  <w:u w:val="single"/>
                </w:rPr>
                <w:t>.</w:t>
              </w:r>
            </w:hyperlink>
            <w:hyperlink r:id="rId108" w:history="1">
              <w:proofErr w:type="gramStart"/>
              <w:r w:rsidR="00CE6FEC">
                <w:rPr>
                  <w:rFonts w:ascii="Times New Roman" w:eastAsia="Times New Roman" w:hAnsi="Times New Roman" w:cs="Times New Roman"/>
                  <w:color w:val="000099"/>
                  <w:sz w:val="24"/>
                  <w:szCs w:val="24"/>
                  <w:u w:val="single"/>
                </w:rPr>
                <w:t>pdf</w:t>
              </w:r>
              <w:proofErr w:type="gramEnd"/>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CBF23B" w14:textId="77777777" w:rsidR="00001EB7" w:rsidRDefault="00CE6FEC" w:rsidP="00CE6FE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w:t>
            </w:r>
            <w:r w:rsidR="006217DF">
              <w:rPr>
                <w:rFonts w:ascii="Times New Roman" w:eastAsia="Times New Roman" w:hAnsi="Times New Roman" w:cs="Times New Roman"/>
                <w:bCs/>
                <w:sz w:val="24"/>
                <w:szCs w:val="24"/>
              </w:rPr>
              <w:t xml:space="preserve"> Johnson Ch. 4 </w:t>
            </w:r>
          </w:p>
          <w:p w14:paraId="3C18920F" w14:textId="77777777" w:rsidR="00001EB7" w:rsidRDefault="00001EB7" w:rsidP="00CE6FE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3</w:t>
            </w:r>
          </w:p>
          <w:p w14:paraId="15A80E03" w14:textId="77777777" w:rsidR="00001EB7" w:rsidRDefault="00001EB7" w:rsidP="00CE6FEC">
            <w:pPr>
              <w:spacing w:after="0" w:line="240" w:lineRule="auto"/>
              <w:rPr>
                <w:rFonts w:ascii="Times New Roman" w:eastAsia="Times New Roman" w:hAnsi="Times New Roman" w:cs="Times New Roman"/>
                <w:bCs/>
                <w:sz w:val="24"/>
                <w:szCs w:val="24"/>
              </w:rPr>
            </w:pPr>
          </w:p>
          <w:p w14:paraId="6B2E4448" w14:textId="77777777" w:rsidR="00CE6FEC" w:rsidRDefault="00F018F4" w:rsidP="00CE6FEC">
            <w:pPr>
              <w:spacing w:after="0" w:line="240" w:lineRule="auto"/>
              <w:rPr>
                <w:rFonts w:ascii="Times New Roman" w:eastAsia="Times New Roman" w:hAnsi="Times New Roman" w:cs="Times New Roman"/>
                <w:color w:val="000099"/>
                <w:sz w:val="24"/>
                <w:szCs w:val="24"/>
                <w:u w:val="single"/>
              </w:rPr>
            </w:pPr>
            <w:hyperlink r:id="rId109" w:history="1">
              <w:r w:rsidR="00CE6FEC">
                <w:rPr>
                  <w:rFonts w:ascii="Times New Roman" w:eastAsia="Times New Roman" w:hAnsi="Times New Roman" w:cs="Times New Roman"/>
                  <w:color w:val="000099"/>
                  <w:sz w:val="24"/>
                  <w:szCs w:val="24"/>
                  <w:u w:val="single"/>
                </w:rPr>
                <w:t>http</w:t>
              </w:r>
            </w:hyperlink>
            <w:hyperlink r:id="rId110" w:history="1">
              <w:r w:rsidR="00CE6FEC">
                <w:rPr>
                  <w:rFonts w:ascii="Times New Roman" w:eastAsia="Times New Roman" w:hAnsi="Times New Roman" w:cs="Times New Roman"/>
                  <w:color w:val="000099"/>
                  <w:sz w:val="24"/>
                  <w:szCs w:val="24"/>
                  <w:u w:val="single"/>
                </w:rPr>
                <w:t>://</w:t>
              </w:r>
            </w:hyperlink>
            <w:hyperlink r:id="rId111" w:history="1">
              <w:r w:rsidR="00CE6FEC">
                <w:rPr>
                  <w:rFonts w:ascii="Times New Roman" w:eastAsia="Times New Roman" w:hAnsi="Times New Roman" w:cs="Times New Roman"/>
                  <w:color w:val="000099"/>
                  <w:sz w:val="24"/>
                  <w:szCs w:val="24"/>
                  <w:u w:val="single"/>
                </w:rPr>
                <w:t>www</w:t>
              </w:r>
            </w:hyperlink>
            <w:hyperlink r:id="rId112" w:history="1">
              <w:r w:rsidR="00CE6FEC">
                <w:rPr>
                  <w:rFonts w:ascii="Times New Roman" w:eastAsia="Times New Roman" w:hAnsi="Times New Roman" w:cs="Times New Roman"/>
                  <w:color w:val="000099"/>
                  <w:sz w:val="24"/>
                  <w:szCs w:val="24"/>
                  <w:u w:val="single"/>
                </w:rPr>
                <w:t>.</w:t>
              </w:r>
            </w:hyperlink>
            <w:hyperlink r:id="rId113" w:history="1">
              <w:r w:rsidR="00CE6FEC">
                <w:rPr>
                  <w:rFonts w:ascii="Times New Roman" w:eastAsia="Times New Roman" w:hAnsi="Times New Roman" w:cs="Times New Roman"/>
                  <w:color w:val="000099"/>
                  <w:sz w:val="24"/>
                  <w:szCs w:val="24"/>
                  <w:u w:val="single"/>
                </w:rPr>
                <w:t>amle</w:t>
              </w:r>
            </w:hyperlink>
            <w:hyperlink r:id="rId114" w:history="1">
              <w:r w:rsidR="00CE6FEC">
                <w:rPr>
                  <w:rFonts w:ascii="Times New Roman" w:eastAsia="Times New Roman" w:hAnsi="Times New Roman" w:cs="Times New Roman"/>
                  <w:color w:val="000099"/>
                  <w:sz w:val="24"/>
                  <w:szCs w:val="24"/>
                  <w:u w:val="single"/>
                </w:rPr>
                <w:t>.</w:t>
              </w:r>
            </w:hyperlink>
            <w:hyperlink r:id="rId115" w:history="1">
              <w:r w:rsidR="00CE6FEC">
                <w:rPr>
                  <w:rFonts w:ascii="Times New Roman" w:eastAsia="Times New Roman" w:hAnsi="Times New Roman" w:cs="Times New Roman"/>
                  <w:color w:val="000099"/>
                  <w:sz w:val="24"/>
                  <w:szCs w:val="24"/>
                  <w:u w:val="single"/>
                </w:rPr>
                <w:t>org</w:t>
              </w:r>
            </w:hyperlink>
            <w:hyperlink r:id="rId116" w:history="1">
              <w:r w:rsidR="00CE6FEC">
                <w:rPr>
                  <w:rFonts w:ascii="Times New Roman" w:eastAsia="Times New Roman" w:hAnsi="Times New Roman" w:cs="Times New Roman"/>
                  <w:color w:val="000099"/>
                  <w:sz w:val="24"/>
                  <w:szCs w:val="24"/>
                  <w:u w:val="single"/>
                </w:rPr>
                <w:t>/</w:t>
              </w:r>
            </w:hyperlink>
            <w:hyperlink r:id="rId117" w:history="1">
              <w:r w:rsidR="00CE6FEC">
                <w:rPr>
                  <w:rFonts w:ascii="Times New Roman" w:eastAsia="Times New Roman" w:hAnsi="Times New Roman" w:cs="Times New Roman"/>
                  <w:color w:val="000099"/>
                  <w:sz w:val="24"/>
                  <w:szCs w:val="24"/>
                  <w:u w:val="single"/>
                </w:rPr>
                <w:t>portals</w:t>
              </w:r>
            </w:hyperlink>
            <w:hyperlink r:id="rId118" w:history="1">
              <w:r w:rsidR="00CE6FEC">
                <w:rPr>
                  <w:rFonts w:ascii="Times New Roman" w:eastAsia="Times New Roman" w:hAnsi="Times New Roman" w:cs="Times New Roman"/>
                  <w:color w:val="000099"/>
                  <w:sz w:val="24"/>
                  <w:szCs w:val="24"/>
                  <w:u w:val="single"/>
                </w:rPr>
                <w:t>/0/</w:t>
              </w:r>
            </w:hyperlink>
            <w:hyperlink r:id="rId119" w:history="1">
              <w:r w:rsidR="00CE6FEC">
                <w:rPr>
                  <w:rFonts w:ascii="Times New Roman" w:eastAsia="Times New Roman" w:hAnsi="Times New Roman" w:cs="Times New Roman"/>
                  <w:color w:val="000099"/>
                  <w:sz w:val="24"/>
                  <w:szCs w:val="24"/>
                  <w:u w:val="single"/>
                </w:rPr>
                <w:t>pdf</w:t>
              </w:r>
            </w:hyperlink>
            <w:hyperlink r:id="rId120" w:history="1">
              <w:r w:rsidR="00CE6FEC">
                <w:rPr>
                  <w:rFonts w:ascii="Times New Roman" w:eastAsia="Times New Roman" w:hAnsi="Times New Roman" w:cs="Times New Roman"/>
                  <w:color w:val="000099"/>
                  <w:sz w:val="24"/>
                  <w:szCs w:val="24"/>
                  <w:u w:val="single"/>
                </w:rPr>
                <w:t>/</w:t>
              </w:r>
            </w:hyperlink>
            <w:hyperlink r:id="rId121" w:history="1">
              <w:r w:rsidR="00CE6FEC">
                <w:rPr>
                  <w:rFonts w:ascii="Times New Roman" w:eastAsia="Times New Roman" w:hAnsi="Times New Roman" w:cs="Times New Roman"/>
                  <w:color w:val="000099"/>
                  <w:sz w:val="24"/>
                  <w:szCs w:val="24"/>
                  <w:u w:val="single"/>
                </w:rPr>
                <w:t>publications</w:t>
              </w:r>
            </w:hyperlink>
            <w:hyperlink r:id="rId122" w:history="1">
              <w:r w:rsidR="00CE6FEC">
                <w:rPr>
                  <w:rFonts w:ascii="Times New Roman" w:eastAsia="Times New Roman" w:hAnsi="Times New Roman" w:cs="Times New Roman"/>
                  <w:color w:val="000099"/>
                  <w:sz w:val="24"/>
                  <w:szCs w:val="24"/>
                  <w:u w:val="single"/>
                </w:rPr>
                <w:t>/</w:t>
              </w:r>
            </w:hyperlink>
            <w:hyperlink r:id="rId123" w:history="1">
              <w:r w:rsidR="00CE6FEC">
                <w:rPr>
                  <w:rFonts w:ascii="Times New Roman" w:eastAsia="Times New Roman" w:hAnsi="Times New Roman" w:cs="Times New Roman"/>
                  <w:color w:val="000099"/>
                  <w:sz w:val="24"/>
                  <w:szCs w:val="24"/>
                  <w:u w:val="single"/>
                </w:rPr>
                <w:t>On</w:t>
              </w:r>
            </w:hyperlink>
            <w:hyperlink r:id="rId124" w:history="1">
              <w:r w:rsidR="00CE6FEC">
                <w:rPr>
                  <w:rFonts w:ascii="Times New Roman" w:eastAsia="Times New Roman" w:hAnsi="Times New Roman" w:cs="Times New Roman"/>
                  <w:color w:val="000099"/>
                  <w:sz w:val="24"/>
                  <w:szCs w:val="24"/>
                  <w:u w:val="single"/>
                </w:rPr>
                <w:t>_</w:t>
              </w:r>
            </w:hyperlink>
            <w:hyperlink r:id="rId125" w:history="1">
              <w:r w:rsidR="00CE6FEC">
                <w:rPr>
                  <w:rFonts w:ascii="Times New Roman" w:eastAsia="Times New Roman" w:hAnsi="Times New Roman" w:cs="Times New Roman"/>
                  <w:color w:val="000099"/>
                  <w:sz w:val="24"/>
                  <w:szCs w:val="24"/>
                  <w:u w:val="single"/>
                </w:rPr>
                <w:t>Target</w:t>
              </w:r>
            </w:hyperlink>
            <w:hyperlink r:id="rId126" w:history="1">
              <w:r w:rsidR="00CE6FEC">
                <w:rPr>
                  <w:rFonts w:ascii="Times New Roman" w:eastAsia="Times New Roman" w:hAnsi="Times New Roman" w:cs="Times New Roman"/>
                  <w:color w:val="000099"/>
                  <w:sz w:val="24"/>
                  <w:szCs w:val="24"/>
                  <w:u w:val="single"/>
                </w:rPr>
                <w:t>/</w:t>
              </w:r>
            </w:hyperlink>
            <w:hyperlink r:id="rId127" w:history="1">
              <w:r w:rsidR="00CE6FEC">
                <w:rPr>
                  <w:rFonts w:ascii="Times New Roman" w:eastAsia="Times New Roman" w:hAnsi="Times New Roman" w:cs="Times New Roman"/>
                  <w:color w:val="000099"/>
                  <w:sz w:val="24"/>
                  <w:szCs w:val="24"/>
                  <w:u w:val="single"/>
                </w:rPr>
                <w:t>middle</w:t>
              </w:r>
            </w:hyperlink>
            <w:hyperlink r:id="rId128" w:history="1">
              <w:r w:rsidR="00CE6FEC">
                <w:rPr>
                  <w:rFonts w:ascii="Times New Roman" w:eastAsia="Times New Roman" w:hAnsi="Times New Roman" w:cs="Times New Roman"/>
                  <w:color w:val="000099"/>
                  <w:sz w:val="24"/>
                  <w:szCs w:val="24"/>
                  <w:u w:val="single"/>
                </w:rPr>
                <w:t>_</w:t>
              </w:r>
            </w:hyperlink>
            <w:hyperlink r:id="rId129" w:history="1">
              <w:r w:rsidR="00CE6FEC">
                <w:rPr>
                  <w:rFonts w:ascii="Times New Roman" w:eastAsia="Times New Roman" w:hAnsi="Times New Roman" w:cs="Times New Roman"/>
                  <w:color w:val="000099"/>
                  <w:sz w:val="24"/>
                  <w:szCs w:val="24"/>
                  <w:u w:val="single"/>
                </w:rPr>
                <w:t>or</w:t>
              </w:r>
            </w:hyperlink>
            <w:hyperlink r:id="rId130" w:history="1">
              <w:r w:rsidR="00CE6FEC">
                <w:rPr>
                  <w:rFonts w:ascii="Times New Roman" w:eastAsia="Times New Roman" w:hAnsi="Times New Roman" w:cs="Times New Roman"/>
                  <w:color w:val="000099"/>
                  <w:sz w:val="24"/>
                  <w:szCs w:val="24"/>
                  <w:u w:val="single"/>
                </w:rPr>
                <w:t>_</w:t>
              </w:r>
            </w:hyperlink>
            <w:hyperlink r:id="rId131" w:history="1">
              <w:r w:rsidR="00CE6FEC">
                <w:rPr>
                  <w:rFonts w:ascii="Times New Roman" w:eastAsia="Times New Roman" w:hAnsi="Times New Roman" w:cs="Times New Roman"/>
                  <w:color w:val="000099"/>
                  <w:sz w:val="24"/>
                  <w:szCs w:val="24"/>
                  <w:u w:val="single"/>
                </w:rPr>
                <w:t>high</w:t>
              </w:r>
            </w:hyperlink>
            <w:hyperlink r:id="rId132" w:history="1">
              <w:r w:rsidR="00CE6FEC">
                <w:rPr>
                  <w:rFonts w:ascii="Times New Roman" w:eastAsia="Times New Roman" w:hAnsi="Times New Roman" w:cs="Times New Roman"/>
                  <w:color w:val="000099"/>
                  <w:sz w:val="24"/>
                  <w:szCs w:val="24"/>
                  <w:u w:val="single"/>
                </w:rPr>
                <w:t>/</w:t>
              </w:r>
            </w:hyperlink>
            <w:hyperlink r:id="rId133" w:history="1">
              <w:r w:rsidR="00CE6FEC">
                <w:rPr>
                  <w:rFonts w:ascii="Times New Roman" w:eastAsia="Times New Roman" w:hAnsi="Times New Roman" w:cs="Times New Roman"/>
                  <w:color w:val="000099"/>
                  <w:sz w:val="24"/>
                  <w:szCs w:val="24"/>
                  <w:u w:val="single"/>
                </w:rPr>
                <w:t>middle</w:t>
              </w:r>
            </w:hyperlink>
            <w:hyperlink r:id="rId134" w:history="1">
              <w:r w:rsidR="00CE6FEC">
                <w:rPr>
                  <w:rFonts w:ascii="Times New Roman" w:eastAsia="Times New Roman" w:hAnsi="Times New Roman" w:cs="Times New Roman"/>
                  <w:color w:val="000099"/>
                  <w:sz w:val="24"/>
                  <w:szCs w:val="24"/>
                  <w:u w:val="single"/>
                </w:rPr>
                <w:t>_</w:t>
              </w:r>
            </w:hyperlink>
            <w:hyperlink r:id="rId135" w:history="1">
              <w:r w:rsidR="00CE6FEC">
                <w:rPr>
                  <w:rFonts w:ascii="Times New Roman" w:eastAsia="Times New Roman" w:hAnsi="Times New Roman" w:cs="Times New Roman"/>
                  <w:color w:val="000099"/>
                  <w:sz w:val="24"/>
                  <w:szCs w:val="24"/>
                  <w:u w:val="single"/>
                </w:rPr>
                <w:t>or</w:t>
              </w:r>
            </w:hyperlink>
            <w:hyperlink r:id="rId136" w:history="1">
              <w:r w:rsidR="00CE6FEC">
                <w:rPr>
                  <w:rFonts w:ascii="Times New Roman" w:eastAsia="Times New Roman" w:hAnsi="Times New Roman" w:cs="Times New Roman"/>
                  <w:color w:val="000099"/>
                  <w:sz w:val="24"/>
                  <w:szCs w:val="24"/>
                  <w:u w:val="single"/>
                </w:rPr>
                <w:t>_</w:t>
              </w:r>
            </w:hyperlink>
            <w:hyperlink r:id="rId137" w:history="1">
              <w:r w:rsidR="00CE6FEC">
                <w:rPr>
                  <w:rFonts w:ascii="Times New Roman" w:eastAsia="Times New Roman" w:hAnsi="Times New Roman" w:cs="Times New Roman"/>
                  <w:color w:val="000099"/>
                  <w:sz w:val="24"/>
                  <w:szCs w:val="24"/>
                  <w:u w:val="single"/>
                </w:rPr>
                <w:t>high</w:t>
              </w:r>
            </w:hyperlink>
            <w:hyperlink r:id="rId138" w:history="1">
              <w:r w:rsidR="00CE6FEC">
                <w:rPr>
                  <w:rFonts w:ascii="Times New Roman" w:eastAsia="Times New Roman" w:hAnsi="Times New Roman" w:cs="Times New Roman"/>
                  <w:color w:val="000099"/>
                  <w:sz w:val="24"/>
                  <w:szCs w:val="24"/>
                  <w:u w:val="single"/>
                </w:rPr>
                <w:t>_2.</w:t>
              </w:r>
            </w:hyperlink>
            <w:hyperlink r:id="rId139" w:history="1">
              <w:proofErr w:type="gramStart"/>
              <w:r w:rsidR="00CE6FEC">
                <w:rPr>
                  <w:rFonts w:ascii="Times New Roman" w:eastAsia="Times New Roman" w:hAnsi="Times New Roman" w:cs="Times New Roman"/>
                  <w:color w:val="000099"/>
                  <w:sz w:val="24"/>
                  <w:szCs w:val="24"/>
                  <w:u w:val="single"/>
                </w:rPr>
                <w:t>pdf</w:t>
              </w:r>
              <w:proofErr w:type="gramEnd"/>
            </w:hyperlink>
          </w:p>
          <w:p w14:paraId="68FE6B06" w14:textId="77777777" w:rsidR="00CE6FEC" w:rsidRDefault="00CE6FEC" w:rsidP="00CE6FEC">
            <w:pPr>
              <w:spacing w:after="0" w:line="240" w:lineRule="auto"/>
              <w:rPr>
                <w:rFonts w:ascii="Times New Roman" w:eastAsia="Times New Roman" w:hAnsi="Times New Roman" w:cs="Times New Roman"/>
                <w:b/>
                <w:bCs/>
                <w:sz w:val="24"/>
                <w:szCs w:val="24"/>
                <w:u w:val="single"/>
              </w:rPr>
            </w:pPr>
          </w:p>
          <w:p w14:paraId="035CC28A" w14:textId="77777777" w:rsidR="00CE6FEC" w:rsidRPr="003B2C25" w:rsidRDefault="00F018F4" w:rsidP="00CE6FEC">
            <w:pPr>
              <w:spacing w:after="0" w:line="240" w:lineRule="auto"/>
              <w:rPr>
                <w:rFonts w:ascii="Times New Roman" w:eastAsia="Times New Roman" w:hAnsi="Times New Roman" w:cs="Times New Roman"/>
                <w:bCs/>
                <w:color w:val="000099"/>
                <w:sz w:val="24"/>
                <w:szCs w:val="24"/>
                <w:u w:val="single"/>
              </w:rPr>
            </w:pPr>
            <w:hyperlink r:id="rId140" w:history="1">
              <w:r w:rsidR="00CE6FEC" w:rsidRPr="003B2C25">
                <w:rPr>
                  <w:rFonts w:ascii="Times New Roman" w:eastAsia="Times New Roman" w:hAnsi="Times New Roman" w:cs="Times New Roman"/>
                  <w:bCs/>
                  <w:color w:val="000099"/>
                  <w:sz w:val="24"/>
                  <w:szCs w:val="24"/>
                  <w:u w:val="single"/>
                </w:rPr>
                <w:t>http</w:t>
              </w:r>
            </w:hyperlink>
            <w:hyperlink r:id="rId141" w:history="1">
              <w:r w:rsidR="00CE6FEC" w:rsidRPr="003B2C25">
                <w:rPr>
                  <w:rFonts w:ascii="Times New Roman" w:eastAsia="Times New Roman" w:hAnsi="Times New Roman" w:cs="Times New Roman"/>
                  <w:bCs/>
                  <w:color w:val="000099"/>
                  <w:sz w:val="24"/>
                  <w:szCs w:val="24"/>
                  <w:u w:val="single"/>
                </w:rPr>
                <w:t>://</w:t>
              </w:r>
            </w:hyperlink>
            <w:hyperlink r:id="rId142" w:history="1">
              <w:r w:rsidR="00CE6FEC" w:rsidRPr="003B2C25">
                <w:rPr>
                  <w:rFonts w:ascii="Times New Roman" w:eastAsia="Times New Roman" w:hAnsi="Times New Roman" w:cs="Times New Roman"/>
                  <w:bCs/>
                  <w:color w:val="000099"/>
                  <w:sz w:val="24"/>
                  <w:szCs w:val="24"/>
                  <w:u w:val="single"/>
                </w:rPr>
                <w:t>www</w:t>
              </w:r>
            </w:hyperlink>
            <w:hyperlink r:id="rId143" w:history="1">
              <w:r w:rsidR="00CE6FEC" w:rsidRPr="003B2C25">
                <w:rPr>
                  <w:rFonts w:ascii="Times New Roman" w:eastAsia="Times New Roman" w:hAnsi="Times New Roman" w:cs="Times New Roman"/>
                  <w:bCs/>
                  <w:color w:val="000099"/>
                  <w:sz w:val="24"/>
                  <w:szCs w:val="24"/>
                  <w:u w:val="single"/>
                </w:rPr>
                <w:t>.</w:t>
              </w:r>
            </w:hyperlink>
            <w:hyperlink r:id="rId144" w:history="1">
              <w:r w:rsidR="00CE6FEC" w:rsidRPr="003B2C25">
                <w:rPr>
                  <w:rFonts w:ascii="Times New Roman" w:eastAsia="Times New Roman" w:hAnsi="Times New Roman" w:cs="Times New Roman"/>
                  <w:bCs/>
                  <w:color w:val="000099"/>
                  <w:sz w:val="24"/>
                  <w:szCs w:val="24"/>
                  <w:u w:val="single"/>
                </w:rPr>
                <w:t>ncmsa</w:t>
              </w:r>
            </w:hyperlink>
            <w:hyperlink r:id="rId145" w:history="1">
              <w:r w:rsidR="00CE6FEC" w:rsidRPr="003B2C25">
                <w:rPr>
                  <w:rFonts w:ascii="Times New Roman" w:eastAsia="Times New Roman" w:hAnsi="Times New Roman" w:cs="Times New Roman"/>
                  <w:bCs/>
                  <w:color w:val="000099"/>
                  <w:sz w:val="24"/>
                  <w:szCs w:val="24"/>
                  <w:u w:val="single"/>
                </w:rPr>
                <w:t>.</w:t>
              </w:r>
            </w:hyperlink>
            <w:hyperlink r:id="rId146" w:history="1">
              <w:r w:rsidR="00CE6FEC" w:rsidRPr="003B2C25">
                <w:rPr>
                  <w:rFonts w:ascii="Times New Roman" w:eastAsia="Times New Roman" w:hAnsi="Times New Roman" w:cs="Times New Roman"/>
                  <w:bCs/>
                  <w:color w:val="000099"/>
                  <w:sz w:val="24"/>
                  <w:szCs w:val="24"/>
                  <w:u w:val="single"/>
                </w:rPr>
                <w:t>net</w:t>
              </w:r>
            </w:hyperlink>
            <w:hyperlink r:id="rId147" w:history="1">
              <w:r w:rsidR="00CE6FEC" w:rsidRPr="003B2C25">
                <w:rPr>
                  <w:rFonts w:ascii="Times New Roman" w:eastAsia="Times New Roman" w:hAnsi="Times New Roman" w:cs="Times New Roman"/>
                  <w:bCs/>
                  <w:color w:val="000099"/>
                  <w:sz w:val="24"/>
                  <w:szCs w:val="24"/>
                  <w:u w:val="single"/>
                </w:rPr>
                <w:t>/</w:t>
              </w:r>
            </w:hyperlink>
            <w:hyperlink r:id="rId148" w:history="1">
              <w:r w:rsidR="00CE6FEC" w:rsidRPr="003B2C25">
                <w:rPr>
                  <w:rFonts w:ascii="Times New Roman" w:eastAsia="Times New Roman" w:hAnsi="Times New Roman" w:cs="Times New Roman"/>
                  <w:bCs/>
                  <w:color w:val="000099"/>
                  <w:sz w:val="24"/>
                  <w:szCs w:val="24"/>
                  <w:u w:val="single"/>
                </w:rPr>
                <w:t>ressum</w:t>
              </w:r>
            </w:hyperlink>
            <w:hyperlink r:id="rId149" w:history="1">
              <w:r w:rsidR="00CE6FEC" w:rsidRPr="003B2C25">
                <w:rPr>
                  <w:rFonts w:ascii="Times New Roman" w:eastAsia="Times New Roman" w:hAnsi="Times New Roman" w:cs="Times New Roman"/>
                  <w:bCs/>
                  <w:color w:val="000099"/>
                  <w:sz w:val="24"/>
                  <w:szCs w:val="24"/>
                  <w:u w:val="single"/>
                </w:rPr>
                <w:t>4.</w:t>
              </w:r>
            </w:hyperlink>
            <w:hyperlink r:id="rId150" w:history="1">
              <w:proofErr w:type="gramStart"/>
              <w:r w:rsidR="00CE6FEC" w:rsidRPr="003B2C25">
                <w:rPr>
                  <w:rFonts w:ascii="Times New Roman" w:eastAsia="Times New Roman" w:hAnsi="Times New Roman" w:cs="Times New Roman"/>
                  <w:bCs/>
                  <w:color w:val="000099"/>
                  <w:sz w:val="24"/>
                  <w:szCs w:val="24"/>
                  <w:u w:val="single"/>
                </w:rPr>
                <w:t>htm</w:t>
              </w:r>
              <w:proofErr w:type="gramEnd"/>
            </w:hyperlink>
          </w:p>
          <w:p w14:paraId="189FD731" w14:textId="77777777" w:rsidR="00001EB7" w:rsidRDefault="00001EB7">
            <w:pPr>
              <w:spacing w:after="0" w:line="240" w:lineRule="auto"/>
              <w:rPr>
                <w:rFonts w:ascii="Times New Roman" w:eastAsia="Times New Roman" w:hAnsi="Times New Roman" w:cs="Times New Roman"/>
                <w:bCs/>
                <w:sz w:val="24"/>
                <w:szCs w:val="24"/>
              </w:rPr>
            </w:pPr>
          </w:p>
          <w:p w14:paraId="470F28F9" w14:textId="77777777" w:rsidR="009C2215" w:rsidRDefault="009C221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Assignment: LT1 due</w:t>
            </w:r>
          </w:p>
        </w:tc>
      </w:tr>
      <w:tr w:rsidR="00A77B3E" w14:paraId="6A62E868"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DBE9AF" w14:textId="77777777" w:rsidR="00A77B3E" w:rsidRDefault="00CE6FEC">
            <w:pPr>
              <w:spacing w:after="0" w:line="240" w:lineRule="auto"/>
              <w:jc w:val="center"/>
            </w:pPr>
            <w:r>
              <w:rPr>
                <w:rFonts w:ascii="Times New Roman" w:eastAsia="Times New Roman" w:hAnsi="Times New Roman" w:cs="Times New Roman"/>
                <w:sz w:val="24"/>
                <w:szCs w:val="24"/>
              </w:rPr>
              <w:t>4</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0BA49" w14:textId="77777777" w:rsidR="003B2C25" w:rsidRDefault="003B2C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Middle Level Teachers</w:t>
            </w:r>
          </w:p>
          <w:p w14:paraId="3F1768F2" w14:textId="77777777" w:rsidR="00DE1B06" w:rsidRDefault="00DE1B06">
            <w:pPr>
              <w:spacing w:after="0" w:line="240" w:lineRule="auto"/>
              <w:rPr>
                <w:rFonts w:ascii="Times New Roman" w:eastAsia="Times New Roman" w:hAnsi="Times New Roman" w:cs="Times New Roman"/>
                <w:sz w:val="24"/>
                <w:szCs w:val="24"/>
              </w:rPr>
            </w:pPr>
          </w:p>
          <w:p w14:paraId="0021F15F" w14:textId="77777777" w:rsidR="00DE1B06" w:rsidRDefault="00DE1B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Videos:</w:t>
            </w:r>
          </w:p>
          <w:p w14:paraId="31357ABE" w14:textId="77777777" w:rsidR="00DE1B06" w:rsidRDefault="00F018F4">
            <w:pPr>
              <w:spacing w:after="0" w:line="240" w:lineRule="auto"/>
              <w:rPr>
                <w:rFonts w:ascii="Times New Roman" w:hAnsi="Times New Roman" w:cs="Times New Roman"/>
                <w:sz w:val="24"/>
                <w:szCs w:val="24"/>
              </w:rPr>
            </w:pPr>
            <w:hyperlink r:id="rId151" w:history="1">
              <w:r w:rsidR="00DE1B06" w:rsidRPr="009C2215">
                <w:rPr>
                  <w:rStyle w:val="Hyperlink"/>
                  <w:rFonts w:ascii="Times New Roman" w:hAnsi="Times New Roman" w:cs="Times New Roman"/>
                  <w:sz w:val="24"/>
                  <w:szCs w:val="24"/>
                </w:rPr>
                <w:t>http://www.youtube.com/watch?v=_A-ZVCjfWf8&amp;feature=fvw</w:t>
              </w:r>
            </w:hyperlink>
          </w:p>
          <w:p w14:paraId="6BB28B76" w14:textId="77777777" w:rsidR="00762659" w:rsidRDefault="00762659">
            <w:pPr>
              <w:spacing w:after="0" w:line="240" w:lineRule="auto"/>
              <w:rPr>
                <w:rFonts w:ascii="Times New Roman" w:hAnsi="Times New Roman" w:cs="Times New Roman"/>
                <w:sz w:val="24"/>
                <w:szCs w:val="24"/>
              </w:rPr>
            </w:pPr>
          </w:p>
          <w:p w14:paraId="3B9D1E2F" w14:textId="77777777" w:rsidR="00762659" w:rsidRDefault="00762659">
            <w:pPr>
              <w:spacing w:after="0" w:line="240" w:lineRule="auto"/>
              <w:rPr>
                <w:rFonts w:ascii="Times New Roman" w:hAnsi="Times New Roman" w:cs="Times New Roman"/>
                <w:sz w:val="24"/>
                <w:szCs w:val="24"/>
              </w:rPr>
            </w:pPr>
            <w:r>
              <w:rPr>
                <w:rFonts w:ascii="Times New Roman" w:hAnsi="Times New Roman" w:cs="Times New Roman"/>
                <w:sz w:val="24"/>
                <w:szCs w:val="24"/>
              </w:rPr>
              <w:t>Links:</w:t>
            </w:r>
          </w:p>
          <w:p w14:paraId="159BD5B5" w14:textId="77777777" w:rsidR="00A77B3E" w:rsidRDefault="00F018F4">
            <w:pPr>
              <w:spacing w:after="0" w:line="240" w:lineRule="auto"/>
            </w:pPr>
            <w:hyperlink r:id="rId152" w:history="1">
              <w:r w:rsidR="00762659" w:rsidRPr="00997C24">
                <w:rPr>
                  <w:rStyle w:val="Hyperlink"/>
                  <w:rFonts w:ascii="Times New Roman" w:eastAsia="Times New Roman" w:hAnsi="Times New Roman" w:cs="Times New Roman"/>
                  <w:sz w:val="24"/>
                  <w:szCs w:val="24"/>
                </w:rPr>
                <w:t>http://www.amle.org/Publications/MiddleSchoolJ</w:t>
              </w:r>
              <w:r w:rsidR="00762659" w:rsidRPr="00997C24">
                <w:rPr>
                  <w:rStyle w:val="Hyperlink"/>
                  <w:rFonts w:ascii="Times New Roman" w:eastAsia="Times New Roman" w:hAnsi="Times New Roman" w:cs="Times New Roman"/>
                  <w:sz w:val="24"/>
                  <w:szCs w:val="24"/>
                </w:rPr>
                <w:lastRenderedPageBreak/>
                <w:t>ournal/Articles/May2008/Article1/tabid/1680/Default.aspx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62320F" w14:textId="77777777" w:rsidR="003B2C25" w:rsidRDefault="0069172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Readings: </w:t>
            </w:r>
            <w:r w:rsidR="0040725B">
              <w:rPr>
                <w:rFonts w:ascii="Times New Roman" w:eastAsia="Times New Roman" w:hAnsi="Times New Roman" w:cs="Times New Roman"/>
                <w:bCs/>
                <w:sz w:val="24"/>
                <w:szCs w:val="24"/>
              </w:rPr>
              <w:t>George</w:t>
            </w:r>
            <w:r>
              <w:rPr>
                <w:rFonts w:ascii="Times New Roman" w:eastAsia="Times New Roman" w:hAnsi="Times New Roman" w:cs="Times New Roman"/>
                <w:bCs/>
                <w:sz w:val="24"/>
                <w:szCs w:val="24"/>
              </w:rPr>
              <w:t xml:space="preserve"> Ch. </w:t>
            </w:r>
            <w:r w:rsidR="0040725B">
              <w:rPr>
                <w:rFonts w:ascii="Times New Roman" w:eastAsia="Times New Roman" w:hAnsi="Times New Roman" w:cs="Times New Roman"/>
                <w:bCs/>
                <w:sz w:val="24"/>
                <w:szCs w:val="24"/>
              </w:rPr>
              <w:t>6</w:t>
            </w:r>
          </w:p>
          <w:p w14:paraId="502730DB" w14:textId="77777777" w:rsidR="003B2C25" w:rsidRDefault="0069172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B2C25">
              <w:rPr>
                <w:rFonts w:ascii="Times New Roman" w:eastAsia="Times New Roman" w:hAnsi="Times New Roman" w:cs="Times New Roman"/>
                <w:bCs/>
                <w:sz w:val="24"/>
                <w:szCs w:val="24"/>
              </w:rPr>
              <w:t>Schuman Ch. 4</w:t>
            </w:r>
          </w:p>
          <w:p w14:paraId="0A8A1F5F" w14:textId="77777777" w:rsidR="006217DF" w:rsidRDefault="006217DF">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Johnson Ch. 5</w:t>
            </w:r>
          </w:p>
          <w:p w14:paraId="6FE242DF" w14:textId="77777777" w:rsidR="002E14EB" w:rsidRDefault="002E14E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5</w:t>
            </w:r>
          </w:p>
          <w:p w14:paraId="562C4A2A" w14:textId="77777777" w:rsidR="00691723" w:rsidRDefault="00691723">
            <w:pPr>
              <w:spacing w:after="0" w:line="240" w:lineRule="auto"/>
              <w:rPr>
                <w:rFonts w:ascii="Times New Roman" w:eastAsia="Times New Roman" w:hAnsi="Times New Roman" w:cs="Times New Roman"/>
                <w:bCs/>
                <w:sz w:val="24"/>
                <w:szCs w:val="24"/>
              </w:rPr>
            </w:pPr>
          </w:p>
          <w:p w14:paraId="7C260F7C" w14:textId="77777777" w:rsidR="00691723" w:rsidRDefault="00F018F4">
            <w:pPr>
              <w:spacing w:after="0" w:line="240" w:lineRule="auto"/>
              <w:rPr>
                <w:rFonts w:ascii="Times New Roman" w:eastAsia="Times New Roman" w:hAnsi="Times New Roman" w:cs="Times New Roman"/>
                <w:bCs/>
                <w:sz w:val="24"/>
                <w:szCs w:val="24"/>
              </w:rPr>
            </w:pPr>
            <w:hyperlink r:id="rId153" w:history="1">
              <w:r w:rsidR="00691723" w:rsidRPr="007341CA">
                <w:rPr>
                  <w:rStyle w:val="Hyperlink"/>
                  <w:rFonts w:ascii="Times New Roman" w:eastAsia="Times New Roman" w:hAnsi="Times New Roman" w:cs="Times New Roman"/>
                  <w:bCs/>
                  <w:sz w:val="24"/>
                  <w:szCs w:val="24"/>
                </w:rPr>
                <w:t>http://www.amle.org/portals/0/pdf/about/twb/This_We_Believe_Exec_Summary.pdf</w:t>
              </w:r>
            </w:hyperlink>
          </w:p>
          <w:p w14:paraId="5B2D0D45" w14:textId="77777777" w:rsidR="00A77B3E" w:rsidRDefault="00A77B3E">
            <w:pPr>
              <w:spacing w:after="0" w:line="240" w:lineRule="auto"/>
            </w:pPr>
          </w:p>
        </w:tc>
      </w:tr>
      <w:tr w:rsidR="00A77B3E" w14:paraId="58092BCB"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ABD89" w14:textId="77777777" w:rsidR="00A77B3E" w:rsidRDefault="00CE6FEC">
            <w:pPr>
              <w:spacing w:after="0" w:line="240" w:lineRule="auto"/>
              <w:jc w:val="center"/>
            </w:pPr>
            <w:r>
              <w:rPr>
                <w:rFonts w:ascii="Times New Roman" w:eastAsia="Times New Roman" w:hAnsi="Times New Roman" w:cs="Times New Roman"/>
                <w:sz w:val="24"/>
                <w:szCs w:val="24"/>
              </w:rPr>
              <w:lastRenderedPageBreak/>
              <w:t>5</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63637" w14:textId="77777777"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Middle Level Students</w:t>
            </w:r>
          </w:p>
          <w:p w14:paraId="191AC927" w14:textId="77777777" w:rsidR="00993181" w:rsidRDefault="00993181">
            <w:pPr>
              <w:spacing w:after="0" w:line="240" w:lineRule="auto"/>
              <w:rPr>
                <w:rFonts w:ascii="Times New Roman" w:eastAsia="Times New Roman" w:hAnsi="Times New Roman" w:cs="Times New Roman"/>
                <w:sz w:val="24"/>
                <w:szCs w:val="24"/>
              </w:rPr>
            </w:pPr>
          </w:p>
          <w:p w14:paraId="33A3A999" w14:textId="77777777" w:rsidR="00440DD9" w:rsidRDefault="00440D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154" w:history="1">
              <w:r w:rsidRPr="00997C24">
                <w:rPr>
                  <w:rStyle w:val="Hyperlink"/>
                  <w:rFonts w:ascii="Times New Roman" w:eastAsia="Times New Roman" w:hAnsi="Times New Roman" w:cs="Times New Roman"/>
                  <w:sz w:val="24"/>
                  <w:szCs w:val="24"/>
                </w:rPr>
                <w:t>http://www.amle.org/Publications/MiddleSchoolJournal/Articles/January2008/Article1/tabid/1569/Default.aspx</w:t>
              </w:r>
            </w:hyperlink>
          </w:p>
          <w:p w14:paraId="28AE108D" w14:textId="77777777" w:rsidR="00F71B20" w:rsidRDefault="00F71B20">
            <w:pPr>
              <w:spacing w:after="0" w:line="240" w:lineRule="auto"/>
              <w:rPr>
                <w:rFonts w:ascii="Times New Roman" w:eastAsia="Times New Roman" w:hAnsi="Times New Roman" w:cs="Times New Roman"/>
                <w:sz w:val="24"/>
                <w:szCs w:val="24"/>
              </w:rPr>
            </w:pPr>
          </w:p>
          <w:p w14:paraId="38BDAD04" w14:textId="77777777" w:rsidR="00A77B3E" w:rsidRDefault="00F018F4">
            <w:pPr>
              <w:spacing w:after="0" w:line="240" w:lineRule="auto"/>
            </w:pPr>
            <w:hyperlink r:id="rId155" w:history="1">
              <w:r w:rsidR="00F71B20" w:rsidRPr="00997C24">
                <w:rPr>
                  <w:rStyle w:val="Hyperlink"/>
                  <w:rFonts w:ascii="Times New Roman" w:eastAsia="Times New Roman" w:hAnsi="Times New Roman" w:cs="Times New Roman"/>
                  <w:sz w:val="24"/>
                  <w:szCs w:val="24"/>
                </w:rPr>
                <w:t>http://www.amle.org/moya/PlanYourCelebration/PRResources/CuspCulture/tabid/1199/Default.aspx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A34A58" w14:textId="77777777" w:rsidR="00A77B3E" w:rsidRPr="00CD4E00"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 xml:space="preserve">Readings: </w:t>
            </w:r>
            <w:r w:rsidR="0040725B">
              <w:rPr>
                <w:rFonts w:ascii="Times New Roman" w:hAnsi="Times New Roman" w:cs="Times New Roman"/>
                <w:sz w:val="24"/>
                <w:szCs w:val="24"/>
              </w:rPr>
              <w:t>George</w:t>
            </w:r>
            <w:r w:rsidRPr="00CD4E00">
              <w:rPr>
                <w:rFonts w:ascii="Times New Roman" w:hAnsi="Times New Roman" w:cs="Times New Roman"/>
                <w:sz w:val="24"/>
                <w:szCs w:val="24"/>
              </w:rPr>
              <w:t xml:space="preserve"> Ch. </w:t>
            </w:r>
            <w:r w:rsidR="0040725B">
              <w:rPr>
                <w:rFonts w:ascii="Times New Roman" w:hAnsi="Times New Roman" w:cs="Times New Roman"/>
                <w:sz w:val="24"/>
                <w:szCs w:val="24"/>
              </w:rPr>
              <w:t>1</w:t>
            </w:r>
          </w:p>
          <w:p w14:paraId="1667EE49" w14:textId="77777777" w:rsidR="00691723"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 xml:space="preserve">              </w:t>
            </w:r>
            <w:r w:rsidR="006217DF">
              <w:rPr>
                <w:rFonts w:ascii="Times New Roman" w:hAnsi="Times New Roman" w:cs="Times New Roman"/>
                <w:sz w:val="24"/>
                <w:szCs w:val="24"/>
              </w:rPr>
              <w:t xml:space="preserve">   </w:t>
            </w:r>
            <w:r w:rsidRPr="00CD4E00">
              <w:rPr>
                <w:rFonts w:ascii="Times New Roman" w:hAnsi="Times New Roman" w:cs="Times New Roman"/>
                <w:sz w:val="24"/>
                <w:szCs w:val="24"/>
              </w:rPr>
              <w:t>Schuman Ch. 11</w:t>
            </w:r>
          </w:p>
          <w:p w14:paraId="2C2D119B" w14:textId="77777777" w:rsidR="006217DF" w:rsidRDefault="006217DF" w:rsidP="00691723">
            <w:pPr>
              <w:spacing w:after="0" w:line="240" w:lineRule="auto"/>
            </w:pPr>
            <w:r>
              <w:rPr>
                <w:rFonts w:ascii="Times New Roman" w:hAnsi="Times New Roman" w:cs="Times New Roman"/>
                <w:sz w:val="24"/>
                <w:szCs w:val="24"/>
              </w:rPr>
              <w:t xml:space="preserve">                 Johnson Ch. 6</w:t>
            </w:r>
          </w:p>
        </w:tc>
      </w:tr>
      <w:tr w:rsidR="00A77B3E" w14:paraId="5C1B4D41"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1E555" w14:textId="77777777" w:rsidR="00A77B3E" w:rsidRDefault="00CE6FEC">
            <w:pPr>
              <w:spacing w:after="0" w:line="240" w:lineRule="auto"/>
              <w:jc w:val="center"/>
            </w:pPr>
            <w:r>
              <w:rPr>
                <w:rFonts w:ascii="Times New Roman" w:eastAsia="Times New Roman" w:hAnsi="Times New Roman" w:cs="Times New Roman"/>
                <w:sz w:val="24"/>
                <w:szCs w:val="24"/>
              </w:rPr>
              <w:t>6</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7DEDF" w14:textId="77777777"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Diversity in the Middle</w:t>
            </w:r>
          </w:p>
          <w:p w14:paraId="179DE78F" w14:textId="77777777" w:rsidR="00A15855" w:rsidRDefault="00A15855">
            <w:pPr>
              <w:spacing w:after="0" w:line="240" w:lineRule="auto"/>
              <w:rPr>
                <w:rFonts w:ascii="Times New Roman" w:eastAsia="Times New Roman" w:hAnsi="Times New Roman" w:cs="Times New Roman"/>
                <w:sz w:val="24"/>
                <w:szCs w:val="24"/>
              </w:rPr>
            </w:pPr>
          </w:p>
          <w:p w14:paraId="1FC9048F" w14:textId="77777777" w:rsidR="00A15855" w:rsidRDefault="00A1585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156" w:history="1">
              <w:r w:rsidRPr="00997C24">
                <w:rPr>
                  <w:rStyle w:val="Hyperlink"/>
                  <w:rFonts w:ascii="Times New Roman" w:eastAsia="Times New Roman" w:hAnsi="Times New Roman" w:cs="Times New Roman"/>
                  <w:sz w:val="24"/>
                  <w:szCs w:val="24"/>
                </w:rPr>
                <w:t>http://www.amle.org/Publications/MiddleSchoolJournal/Articles/November2007/Article1/tabid/1543/Default.aspx</w:t>
              </w:r>
            </w:hyperlink>
          </w:p>
          <w:p w14:paraId="7DC0B0D8" w14:textId="77777777" w:rsidR="007D4816" w:rsidRDefault="007D4816">
            <w:pPr>
              <w:spacing w:after="0" w:line="240" w:lineRule="auto"/>
              <w:rPr>
                <w:rFonts w:ascii="Times New Roman" w:eastAsia="Times New Roman" w:hAnsi="Times New Roman" w:cs="Times New Roman"/>
                <w:sz w:val="24"/>
                <w:szCs w:val="24"/>
              </w:rPr>
            </w:pPr>
          </w:p>
          <w:p w14:paraId="644D58EF" w14:textId="77777777" w:rsidR="00A77B3E" w:rsidRDefault="00F018F4">
            <w:pPr>
              <w:spacing w:after="0" w:line="240" w:lineRule="auto"/>
            </w:pPr>
            <w:hyperlink r:id="rId157" w:history="1">
              <w:r w:rsidR="00265327" w:rsidRPr="00997C24">
                <w:rPr>
                  <w:rStyle w:val="Hyperlink"/>
                  <w:rFonts w:ascii="Times New Roman" w:hAnsi="Times New Roman" w:cs="Times New Roman"/>
                  <w:sz w:val="24"/>
                  <w:szCs w:val="24"/>
                </w:rPr>
                <w:t>http://www.amle.org/Publications/MiddleSchoolJournal/Articles/November2006/Article3/tabid/1093/Default.aspx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59BC71" w14:textId="77777777" w:rsidR="00A77B3E" w:rsidRPr="00CD4E00"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 xml:space="preserve">Readings: </w:t>
            </w:r>
            <w:r w:rsidR="0040725B">
              <w:rPr>
                <w:rFonts w:ascii="Times New Roman" w:hAnsi="Times New Roman" w:cs="Times New Roman"/>
                <w:sz w:val="24"/>
                <w:szCs w:val="24"/>
              </w:rPr>
              <w:t xml:space="preserve">George </w:t>
            </w:r>
            <w:r w:rsidRPr="00CD4E00">
              <w:rPr>
                <w:rFonts w:ascii="Times New Roman" w:hAnsi="Times New Roman" w:cs="Times New Roman"/>
                <w:sz w:val="24"/>
                <w:szCs w:val="24"/>
              </w:rPr>
              <w:t xml:space="preserve">Ch. </w:t>
            </w:r>
            <w:r w:rsidR="0040725B">
              <w:rPr>
                <w:rFonts w:ascii="Times New Roman" w:hAnsi="Times New Roman" w:cs="Times New Roman"/>
                <w:sz w:val="24"/>
                <w:szCs w:val="24"/>
              </w:rPr>
              <w:t>7</w:t>
            </w:r>
          </w:p>
          <w:p w14:paraId="3B9EF8F1" w14:textId="77777777" w:rsidR="00691723" w:rsidRDefault="006217DF" w:rsidP="006917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91723" w:rsidRPr="00CD4E00">
              <w:rPr>
                <w:rFonts w:ascii="Times New Roman" w:hAnsi="Times New Roman" w:cs="Times New Roman"/>
                <w:sz w:val="24"/>
                <w:szCs w:val="24"/>
              </w:rPr>
              <w:t>Schuman Ch</w:t>
            </w:r>
            <w:r w:rsidR="00CD4E00">
              <w:rPr>
                <w:rFonts w:ascii="Times New Roman" w:hAnsi="Times New Roman" w:cs="Times New Roman"/>
                <w:sz w:val="24"/>
                <w:szCs w:val="24"/>
              </w:rPr>
              <w:t>. 8</w:t>
            </w:r>
          </w:p>
          <w:p w14:paraId="5CC110BD" w14:textId="77777777" w:rsidR="009C2215" w:rsidRDefault="009C2215" w:rsidP="00691723">
            <w:pPr>
              <w:spacing w:after="0" w:line="240" w:lineRule="auto"/>
              <w:rPr>
                <w:rFonts w:ascii="Times New Roman" w:hAnsi="Times New Roman" w:cs="Times New Roman"/>
                <w:sz w:val="24"/>
                <w:szCs w:val="24"/>
              </w:rPr>
            </w:pPr>
          </w:p>
          <w:p w14:paraId="75ABFEAB" w14:textId="77777777" w:rsidR="00B34001" w:rsidRDefault="00B34001" w:rsidP="00691723">
            <w:pPr>
              <w:spacing w:after="0" w:line="240" w:lineRule="auto"/>
              <w:rPr>
                <w:rFonts w:ascii="Times New Roman" w:eastAsia="Times New Roman" w:hAnsi="Times New Roman" w:cs="Times New Roman"/>
                <w:b/>
                <w:bCs/>
                <w:sz w:val="24"/>
                <w:szCs w:val="24"/>
              </w:rPr>
            </w:pPr>
          </w:p>
          <w:p w14:paraId="6255E86B" w14:textId="77777777" w:rsidR="00B34001" w:rsidRDefault="00B34001" w:rsidP="00691723">
            <w:pPr>
              <w:spacing w:after="0" w:line="240" w:lineRule="auto"/>
              <w:rPr>
                <w:rFonts w:ascii="Times New Roman" w:eastAsia="Times New Roman" w:hAnsi="Times New Roman" w:cs="Times New Roman"/>
                <w:b/>
                <w:bCs/>
                <w:sz w:val="24"/>
                <w:szCs w:val="24"/>
              </w:rPr>
            </w:pPr>
          </w:p>
          <w:p w14:paraId="14C24C48" w14:textId="77777777" w:rsidR="00B34001" w:rsidRDefault="00B34001" w:rsidP="00691723">
            <w:pPr>
              <w:spacing w:after="0" w:line="240" w:lineRule="auto"/>
              <w:rPr>
                <w:rFonts w:ascii="Times New Roman" w:eastAsia="Times New Roman" w:hAnsi="Times New Roman" w:cs="Times New Roman"/>
                <w:b/>
                <w:bCs/>
                <w:sz w:val="24"/>
                <w:szCs w:val="24"/>
              </w:rPr>
            </w:pPr>
          </w:p>
          <w:p w14:paraId="7CF51FD9" w14:textId="77777777" w:rsidR="00B34001" w:rsidRDefault="00B34001" w:rsidP="00691723">
            <w:pPr>
              <w:spacing w:after="0" w:line="240" w:lineRule="auto"/>
              <w:rPr>
                <w:rFonts w:ascii="Times New Roman" w:eastAsia="Times New Roman" w:hAnsi="Times New Roman" w:cs="Times New Roman"/>
                <w:b/>
                <w:bCs/>
                <w:sz w:val="24"/>
                <w:szCs w:val="24"/>
              </w:rPr>
            </w:pPr>
          </w:p>
          <w:p w14:paraId="62D3C2CA" w14:textId="77777777" w:rsidR="00B34001" w:rsidRDefault="00B34001" w:rsidP="00691723">
            <w:pPr>
              <w:spacing w:after="0" w:line="240" w:lineRule="auto"/>
              <w:rPr>
                <w:rFonts w:ascii="Times New Roman" w:eastAsia="Times New Roman" w:hAnsi="Times New Roman" w:cs="Times New Roman"/>
                <w:b/>
                <w:bCs/>
                <w:sz w:val="24"/>
                <w:szCs w:val="24"/>
              </w:rPr>
            </w:pPr>
          </w:p>
          <w:p w14:paraId="70E49C11" w14:textId="77777777" w:rsidR="00265327" w:rsidRDefault="00265327" w:rsidP="00691723">
            <w:pPr>
              <w:spacing w:after="0" w:line="240" w:lineRule="auto"/>
              <w:rPr>
                <w:rFonts w:ascii="Times New Roman" w:eastAsia="Times New Roman" w:hAnsi="Times New Roman" w:cs="Times New Roman"/>
                <w:b/>
                <w:bCs/>
                <w:sz w:val="24"/>
                <w:szCs w:val="24"/>
              </w:rPr>
            </w:pPr>
          </w:p>
          <w:p w14:paraId="0D442C78" w14:textId="77777777" w:rsidR="00265327" w:rsidRDefault="00265327" w:rsidP="00691723">
            <w:pPr>
              <w:spacing w:after="0" w:line="240" w:lineRule="auto"/>
              <w:rPr>
                <w:rFonts w:ascii="Times New Roman" w:eastAsia="Times New Roman" w:hAnsi="Times New Roman" w:cs="Times New Roman"/>
                <w:b/>
                <w:bCs/>
                <w:sz w:val="24"/>
                <w:szCs w:val="24"/>
              </w:rPr>
            </w:pPr>
          </w:p>
          <w:p w14:paraId="0B6AA77A" w14:textId="77777777" w:rsidR="00265327" w:rsidRDefault="00265327" w:rsidP="00691723">
            <w:pPr>
              <w:spacing w:after="0" w:line="240" w:lineRule="auto"/>
              <w:rPr>
                <w:rFonts w:ascii="Times New Roman" w:eastAsia="Times New Roman" w:hAnsi="Times New Roman" w:cs="Times New Roman"/>
                <w:b/>
                <w:bCs/>
                <w:sz w:val="24"/>
                <w:szCs w:val="24"/>
              </w:rPr>
            </w:pPr>
          </w:p>
          <w:p w14:paraId="15A7A96C" w14:textId="77777777" w:rsidR="009C2215" w:rsidRDefault="009C2215" w:rsidP="00691723">
            <w:pPr>
              <w:spacing w:after="0" w:line="240" w:lineRule="auto"/>
            </w:pPr>
            <w:r>
              <w:rPr>
                <w:rFonts w:ascii="Times New Roman" w:eastAsia="Times New Roman" w:hAnsi="Times New Roman" w:cs="Times New Roman"/>
                <w:b/>
                <w:bCs/>
                <w:sz w:val="24"/>
                <w:szCs w:val="24"/>
              </w:rPr>
              <w:t>Assignment: LT 2 due</w:t>
            </w:r>
          </w:p>
        </w:tc>
      </w:tr>
      <w:tr w:rsidR="00A77B3E" w14:paraId="1ADF83BA"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6F9939" w14:textId="77777777" w:rsidR="00A77B3E" w:rsidRDefault="00CE6FEC">
            <w:pPr>
              <w:spacing w:after="0" w:line="240" w:lineRule="auto"/>
              <w:jc w:val="center"/>
            </w:pPr>
            <w:r>
              <w:rPr>
                <w:rFonts w:ascii="Times New Roman" w:eastAsia="Times New Roman" w:hAnsi="Times New Roman" w:cs="Times New Roman"/>
                <w:sz w:val="24"/>
                <w:szCs w:val="24"/>
              </w:rPr>
              <w:t>7</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55D4AF" w14:textId="77777777"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Society in the Middle</w:t>
            </w:r>
          </w:p>
          <w:p w14:paraId="09CD012A" w14:textId="77777777" w:rsidR="004F7CBB" w:rsidRDefault="004F7CBB">
            <w:pPr>
              <w:spacing w:after="0" w:line="240" w:lineRule="auto"/>
              <w:rPr>
                <w:rFonts w:ascii="Times New Roman" w:eastAsia="Times New Roman" w:hAnsi="Times New Roman" w:cs="Times New Roman"/>
                <w:sz w:val="24"/>
                <w:szCs w:val="24"/>
              </w:rPr>
            </w:pPr>
          </w:p>
          <w:p w14:paraId="18B25598" w14:textId="77777777" w:rsidR="00A77B3E" w:rsidRDefault="004F7CBB">
            <w:pPr>
              <w:spacing w:after="0" w:line="240" w:lineRule="auto"/>
            </w:pPr>
            <w:r>
              <w:rPr>
                <w:rFonts w:ascii="Times New Roman" w:eastAsia="Times New Roman" w:hAnsi="Times New Roman" w:cs="Times New Roman"/>
                <w:sz w:val="24"/>
                <w:szCs w:val="24"/>
              </w:rPr>
              <w:t xml:space="preserve">Links: </w:t>
            </w:r>
            <w:hyperlink r:id="rId158" w:history="1">
              <w:r w:rsidRPr="00997C24">
                <w:rPr>
                  <w:rStyle w:val="Hyperlink"/>
                  <w:rFonts w:ascii="Times New Roman" w:eastAsia="Times New Roman" w:hAnsi="Times New Roman" w:cs="Times New Roman"/>
                  <w:sz w:val="24"/>
                  <w:szCs w:val="24"/>
                </w:rPr>
                <w:t>http://www.amle.org/Publications/MiddleSchoolJournal/Articles/January2008/Article8/tabid/1579/Default.aspx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8A5794" w14:textId="77777777" w:rsidR="00691723" w:rsidRDefault="00691723">
            <w:pPr>
              <w:spacing w:after="0" w:line="240" w:lineRule="auto"/>
              <w:rPr>
                <w:rFonts w:ascii="Times New Roman" w:eastAsia="Times New Roman" w:hAnsi="Times New Roman" w:cs="Times New Roman"/>
                <w:bCs/>
                <w:sz w:val="24"/>
                <w:szCs w:val="24"/>
              </w:rPr>
            </w:pPr>
            <w:r w:rsidRPr="00691723">
              <w:rPr>
                <w:rFonts w:ascii="Times New Roman" w:eastAsia="Times New Roman" w:hAnsi="Times New Roman" w:cs="Times New Roman"/>
                <w:bCs/>
                <w:sz w:val="24"/>
                <w:szCs w:val="24"/>
              </w:rPr>
              <w:t>Readings:</w:t>
            </w:r>
            <w:r>
              <w:rPr>
                <w:rFonts w:ascii="Times New Roman" w:eastAsia="Times New Roman" w:hAnsi="Times New Roman" w:cs="Times New Roman"/>
                <w:bCs/>
                <w:sz w:val="24"/>
                <w:szCs w:val="24"/>
              </w:rPr>
              <w:t xml:space="preserve"> </w:t>
            </w:r>
            <w:r w:rsidR="0040725B">
              <w:rPr>
                <w:rFonts w:ascii="Times New Roman" w:eastAsia="Times New Roman" w:hAnsi="Times New Roman" w:cs="Times New Roman"/>
                <w:bCs/>
                <w:sz w:val="24"/>
                <w:szCs w:val="24"/>
              </w:rPr>
              <w:t>George</w:t>
            </w:r>
            <w:r>
              <w:rPr>
                <w:rFonts w:ascii="Times New Roman" w:eastAsia="Times New Roman" w:hAnsi="Times New Roman" w:cs="Times New Roman"/>
                <w:bCs/>
                <w:sz w:val="24"/>
                <w:szCs w:val="24"/>
              </w:rPr>
              <w:t xml:space="preserve"> Ch. 5</w:t>
            </w:r>
          </w:p>
          <w:p w14:paraId="324E7473" w14:textId="77777777" w:rsidR="00CD4E00" w:rsidRDefault="00AB73D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CD4E00">
              <w:rPr>
                <w:rFonts w:ascii="Times New Roman" w:eastAsia="Times New Roman" w:hAnsi="Times New Roman" w:cs="Times New Roman"/>
                <w:bCs/>
                <w:sz w:val="24"/>
                <w:szCs w:val="24"/>
              </w:rPr>
              <w:t>Schuman Ch. 7</w:t>
            </w:r>
          </w:p>
          <w:p w14:paraId="06D635A6" w14:textId="77777777" w:rsidR="00CD4E00" w:rsidRDefault="00CD4E00">
            <w:pPr>
              <w:spacing w:after="0" w:line="240" w:lineRule="auto"/>
              <w:rPr>
                <w:rFonts w:ascii="Times New Roman" w:eastAsia="Times New Roman" w:hAnsi="Times New Roman" w:cs="Times New Roman"/>
                <w:bCs/>
                <w:sz w:val="24"/>
                <w:szCs w:val="24"/>
              </w:rPr>
            </w:pPr>
          </w:p>
          <w:p w14:paraId="62D4DAEC" w14:textId="77777777" w:rsidR="00A77B3E" w:rsidRDefault="00A77B3E">
            <w:pPr>
              <w:spacing w:after="0" w:line="240" w:lineRule="auto"/>
            </w:pPr>
          </w:p>
        </w:tc>
      </w:tr>
      <w:tr w:rsidR="00A77B3E" w14:paraId="1446EA54"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D30F1" w14:textId="77777777"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DB5422"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Gender in the Middle</w:t>
            </w:r>
          </w:p>
          <w:p w14:paraId="4E377A3C" w14:textId="77777777" w:rsidR="00993181" w:rsidRDefault="00993181" w:rsidP="001D5CE7">
            <w:pPr>
              <w:spacing w:after="0" w:line="240" w:lineRule="auto"/>
              <w:rPr>
                <w:rFonts w:ascii="Times New Roman" w:hAnsi="Times New Roman" w:cs="Times New Roman"/>
                <w:sz w:val="24"/>
                <w:szCs w:val="24"/>
              </w:rPr>
            </w:pPr>
          </w:p>
          <w:p w14:paraId="4159407D" w14:textId="77777777" w:rsidR="00993181" w:rsidRDefault="00993181" w:rsidP="001D5CE7">
            <w:pPr>
              <w:spacing w:after="0" w:line="240" w:lineRule="auto"/>
            </w:pPr>
            <w:r>
              <w:rPr>
                <w:rFonts w:ascii="Times New Roman" w:hAnsi="Times New Roman" w:cs="Times New Roman"/>
                <w:sz w:val="24"/>
                <w:szCs w:val="24"/>
              </w:rPr>
              <w:t xml:space="preserve">Links: </w:t>
            </w:r>
            <w:hyperlink r:id="rId159" w:history="1">
              <w:r w:rsidRPr="00380B6F">
                <w:rPr>
                  <w:rStyle w:val="Hyperlink"/>
                  <w:rFonts w:ascii="Times New Roman" w:hAnsi="Times New Roman" w:cs="Times New Roman"/>
                  <w:sz w:val="24"/>
                  <w:szCs w:val="24"/>
                </w:rPr>
                <w:t>http://www.amle.org/Publications/MiddleSchoolJournal/Articles/September2010/Article3/tabid/2256/Default.aspx</w:t>
              </w:r>
            </w:hyperlink>
          </w:p>
          <w:p w14:paraId="180BDC72" w14:textId="77777777" w:rsidR="00F7302C" w:rsidRDefault="00F7302C" w:rsidP="001D5CE7">
            <w:pPr>
              <w:spacing w:after="0" w:line="240" w:lineRule="auto"/>
              <w:rPr>
                <w:rFonts w:ascii="Times New Roman" w:hAnsi="Times New Roman" w:cs="Times New Roman"/>
                <w:sz w:val="24"/>
                <w:szCs w:val="24"/>
              </w:rPr>
            </w:pPr>
          </w:p>
          <w:p w14:paraId="1A14BD82" w14:textId="77777777" w:rsidR="00001EB7" w:rsidRPr="00001EB7" w:rsidRDefault="00001EB7" w:rsidP="001D5CE7">
            <w:pPr>
              <w:spacing w:after="0" w:line="240" w:lineRule="auto"/>
              <w:rPr>
                <w:rFonts w:ascii="Times New Roman" w:hAnsi="Times New Roman" w:cs="Times New Roman"/>
                <w:sz w:val="24"/>
                <w:szCs w:val="24"/>
              </w:rPr>
            </w:pPr>
            <w:r w:rsidRPr="00001EB7">
              <w:rPr>
                <w:rFonts w:ascii="Times New Roman" w:hAnsi="Times New Roman" w:cs="Times New Roman"/>
                <w:sz w:val="24"/>
                <w:szCs w:val="24"/>
              </w:rPr>
              <w:t>Capstone Process: Chapter 2</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B6F1A1" w14:textId="77777777" w:rsidR="006217DF" w:rsidRDefault="00CD4E00" w:rsidP="006217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Schuman Ch. </w:t>
            </w:r>
            <w:r w:rsidR="006217DF">
              <w:rPr>
                <w:rFonts w:ascii="Times New Roman" w:hAnsi="Times New Roman" w:cs="Times New Roman"/>
                <w:sz w:val="24"/>
                <w:szCs w:val="24"/>
              </w:rPr>
              <w:t>5</w:t>
            </w:r>
          </w:p>
          <w:p w14:paraId="0D607952" w14:textId="77777777" w:rsidR="006217DF" w:rsidRDefault="006217DF" w:rsidP="006217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7</w:t>
            </w:r>
          </w:p>
          <w:p w14:paraId="491AEB5F" w14:textId="77777777" w:rsidR="00F7302C" w:rsidRDefault="00F7302C" w:rsidP="006217DF">
            <w:pPr>
              <w:spacing w:after="0" w:line="240" w:lineRule="auto"/>
              <w:rPr>
                <w:rFonts w:ascii="Times New Roman" w:hAnsi="Times New Roman" w:cs="Times New Roman"/>
                <w:sz w:val="24"/>
                <w:szCs w:val="24"/>
              </w:rPr>
            </w:pPr>
          </w:p>
          <w:p w14:paraId="28C47846" w14:textId="77777777" w:rsidR="00F7302C" w:rsidRPr="00F7302C" w:rsidRDefault="00F7302C" w:rsidP="006217DF">
            <w:pPr>
              <w:spacing w:after="0" w:line="240" w:lineRule="auto"/>
              <w:rPr>
                <w:rFonts w:ascii="Times New Roman" w:hAnsi="Times New Roman" w:cs="Times New Roman"/>
                <w:b/>
                <w:sz w:val="24"/>
                <w:szCs w:val="24"/>
              </w:rPr>
            </w:pPr>
            <w:r w:rsidRPr="00F7302C">
              <w:rPr>
                <w:rFonts w:ascii="Times New Roman" w:hAnsi="Times New Roman" w:cs="Times New Roman"/>
                <w:b/>
                <w:sz w:val="24"/>
                <w:szCs w:val="24"/>
              </w:rPr>
              <w:t xml:space="preserve">Assignment: Post draft of Chapter 1 of capstone online. </w:t>
            </w:r>
            <w:r>
              <w:rPr>
                <w:rFonts w:ascii="Times New Roman" w:hAnsi="Times New Roman" w:cs="Times New Roman"/>
                <w:b/>
                <w:sz w:val="24"/>
                <w:szCs w:val="24"/>
              </w:rPr>
              <w:t>Post in appropriate discussion drop box so your classmates can provide feedback. Make sure to respond to at least two of your peers’ work.</w:t>
            </w:r>
          </w:p>
        </w:tc>
      </w:tr>
      <w:tr w:rsidR="00A77B3E" w14:paraId="285F7EEE"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984445" w14:textId="77777777"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800E45"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Race in the Middle</w:t>
            </w:r>
          </w:p>
          <w:p w14:paraId="3EB022A4" w14:textId="77777777" w:rsidR="00993181" w:rsidRDefault="00993181" w:rsidP="001D5CE7">
            <w:pPr>
              <w:spacing w:after="0" w:line="240" w:lineRule="auto"/>
              <w:rPr>
                <w:rFonts w:ascii="Times New Roman" w:hAnsi="Times New Roman" w:cs="Times New Roman"/>
                <w:sz w:val="24"/>
                <w:szCs w:val="24"/>
              </w:rPr>
            </w:pPr>
          </w:p>
          <w:p w14:paraId="062DC28D" w14:textId="77777777" w:rsidR="00993181" w:rsidRDefault="00993181" w:rsidP="009931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Links:</w:t>
            </w:r>
          </w:p>
          <w:p w14:paraId="248D4DF3" w14:textId="77777777" w:rsidR="00993181" w:rsidRDefault="00F018F4" w:rsidP="001D5CE7">
            <w:pPr>
              <w:spacing w:after="0" w:line="240" w:lineRule="auto"/>
              <w:rPr>
                <w:rFonts w:ascii="Times New Roman" w:hAnsi="Times New Roman" w:cs="Times New Roman"/>
                <w:sz w:val="24"/>
                <w:szCs w:val="24"/>
              </w:rPr>
            </w:pPr>
            <w:hyperlink r:id="rId160" w:history="1">
              <w:r w:rsidR="00001EB7" w:rsidRPr="0093661D">
                <w:rPr>
                  <w:rStyle w:val="Hyperlink"/>
                  <w:rFonts w:ascii="Times New Roman" w:eastAsia="Times New Roman" w:hAnsi="Times New Roman" w:cs="Times New Roman"/>
                  <w:sz w:val="24"/>
                  <w:szCs w:val="24"/>
                </w:rPr>
                <w:t>http://www.amle.org/Publications/MiddleSchoolJournal/Articles/January2011/Article3/tabid/2312/Default.aspx</w:t>
              </w:r>
            </w:hyperlink>
            <w:r w:rsidR="00001EB7">
              <w:rPr>
                <w:rFonts w:ascii="Times New Roman" w:hAnsi="Times New Roman" w:cs="Times New Roman"/>
                <w:sz w:val="24"/>
                <w:szCs w:val="24"/>
              </w:rPr>
              <w:t xml:space="preserve"> </w:t>
            </w:r>
          </w:p>
          <w:p w14:paraId="5BF43BFE" w14:textId="77777777" w:rsidR="00001EB7" w:rsidRDefault="00001EB7" w:rsidP="001D5CE7">
            <w:pPr>
              <w:spacing w:after="0" w:line="240" w:lineRule="auto"/>
              <w:rPr>
                <w:rFonts w:ascii="Times New Roman" w:hAnsi="Times New Roman" w:cs="Times New Roman"/>
                <w:sz w:val="24"/>
                <w:szCs w:val="24"/>
              </w:rPr>
            </w:pPr>
          </w:p>
          <w:p w14:paraId="43AE5B83" w14:textId="77777777" w:rsidR="00001EB7" w:rsidRPr="00550371" w:rsidRDefault="00001EB7"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Capstone Process: Chapter 3</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97B12"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Readings: Schuman Ch. 6</w:t>
            </w:r>
          </w:p>
          <w:p w14:paraId="07F32A26" w14:textId="77777777" w:rsidR="006217DF"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10</w:t>
            </w:r>
          </w:p>
          <w:p w14:paraId="16A4A7A8" w14:textId="77777777" w:rsidR="009C2215" w:rsidRDefault="009C2215" w:rsidP="001D5CE7">
            <w:pPr>
              <w:spacing w:after="0" w:line="240" w:lineRule="auto"/>
              <w:rPr>
                <w:rFonts w:ascii="Times New Roman" w:hAnsi="Times New Roman" w:cs="Times New Roman"/>
                <w:sz w:val="24"/>
                <w:szCs w:val="24"/>
              </w:rPr>
            </w:pPr>
          </w:p>
          <w:p w14:paraId="45C0A62E" w14:textId="77777777" w:rsidR="009C2215" w:rsidRDefault="009C2215" w:rsidP="001D5CE7">
            <w:pPr>
              <w:spacing w:after="0" w:line="240" w:lineRule="auto"/>
              <w:rPr>
                <w:rFonts w:ascii="Times New Roman" w:hAnsi="Times New Roman" w:cs="Times New Roman"/>
                <w:sz w:val="24"/>
                <w:szCs w:val="24"/>
              </w:rPr>
            </w:pPr>
          </w:p>
          <w:p w14:paraId="0AB41DDD" w14:textId="77777777" w:rsidR="009C2215" w:rsidRDefault="009C2215" w:rsidP="001D5CE7">
            <w:pPr>
              <w:spacing w:after="0" w:line="240" w:lineRule="auto"/>
              <w:rPr>
                <w:rFonts w:ascii="Times New Roman" w:hAnsi="Times New Roman" w:cs="Times New Roman"/>
                <w:sz w:val="24"/>
                <w:szCs w:val="24"/>
              </w:rPr>
            </w:pPr>
          </w:p>
          <w:p w14:paraId="3AEA5105" w14:textId="77777777" w:rsidR="009C2215" w:rsidRDefault="009C2215" w:rsidP="001D5CE7">
            <w:pPr>
              <w:spacing w:after="0" w:line="240" w:lineRule="auto"/>
              <w:rPr>
                <w:rFonts w:ascii="Times New Roman" w:hAnsi="Times New Roman" w:cs="Times New Roman"/>
                <w:sz w:val="24"/>
                <w:szCs w:val="24"/>
              </w:rPr>
            </w:pPr>
          </w:p>
          <w:p w14:paraId="4A330D53" w14:textId="77777777" w:rsidR="00001EB7" w:rsidRDefault="00001EB7" w:rsidP="001D5CE7">
            <w:pPr>
              <w:spacing w:after="0" w:line="240" w:lineRule="auto"/>
              <w:rPr>
                <w:rFonts w:ascii="Times New Roman" w:hAnsi="Times New Roman" w:cs="Times New Roman"/>
                <w:b/>
                <w:sz w:val="24"/>
                <w:szCs w:val="24"/>
              </w:rPr>
            </w:pPr>
          </w:p>
          <w:p w14:paraId="23930132" w14:textId="77777777" w:rsidR="00001EB7" w:rsidRDefault="00001EB7" w:rsidP="001D5CE7">
            <w:pPr>
              <w:spacing w:after="0" w:line="240" w:lineRule="auto"/>
              <w:rPr>
                <w:rFonts w:ascii="Times New Roman" w:hAnsi="Times New Roman" w:cs="Times New Roman"/>
                <w:b/>
                <w:sz w:val="24"/>
                <w:szCs w:val="24"/>
              </w:rPr>
            </w:pPr>
          </w:p>
          <w:p w14:paraId="59A19F0C" w14:textId="77777777" w:rsidR="009C2215" w:rsidRPr="00550371" w:rsidRDefault="009C2215" w:rsidP="001D5CE7">
            <w:pPr>
              <w:spacing w:after="0" w:line="240" w:lineRule="auto"/>
              <w:rPr>
                <w:rFonts w:ascii="Times New Roman" w:hAnsi="Times New Roman" w:cs="Times New Roman"/>
                <w:sz w:val="24"/>
                <w:szCs w:val="24"/>
              </w:rPr>
            </w:pPr>
            <w:r>
              <w:rPr>
                <w:rFonts w:ascii="Times New Roman" w:hAnsi="Times New Roman" w:cs="Times New Roman"/>
                <w:b/>
                <w:sz w:val="24"/>
                <w:szCs w:val="24"/>
              </w:rPr>
              <w:t>Assignment: LT 3 due</w:t>
            </w:r>
          </w:p>
        </w:tc>
      </w:tr>
      <w:tr w:rsidR="00A77B3E" w14:paraId="2BEFE059"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9535B1" w14:textId="77777777"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9C135"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Structures of Middle Schools</w:t>
            </w:r>
          </w:p>
          <w:p w14:paraId="7FB5FC78" w14:textId="77777777" w:rsidR="008463E0" w:rsidRDefault="008463E0" w:rsidP="001D5CE7">
            <w:pPr>
              <w:spacing w:after="0" w:line="240" w:lineRule="auto"/>
              <w:rPr>
                <w:rFonts w:ascii="Times New Roman" w:hAnsi="Times New Roman" w:cs="Times New Roman"/>
                <w:sz w:val="24"/>
                <w:szCs w:val="24"/>
              </w:rPr>
            </w:pPr>
          </w:p>
          <w:p w14:paraId="03A38F38" w14:textId="77777777" w:rsidR="008463E0" w:rsidRPr="00550371" w:rsidRDefault="008463E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hyperlink r:id="rId161" w:history="1">
              <w:r w:rsidRPr="00997C24">
                <w:rPr>
                  <w:rStyle w:val="Hyperlink"/>
                  <w:rFonts w:ascii="Times New Roman" w:hAnsi="Times New Roman" w:cs="Times New Roman"/>
                  <w:sz w:val="24"/>
                  <w:szCs w:val="24"/>
                </w:rPr>
                <w:t>http://www.turningpts.org/pdf/Structures.pdf</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A0221" w14:textId="77777777" w:rsidR="00CD4E00" w:rsidRDefault="00CD4E00"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w:t>
            </w:r>
            <w:r w:rsidR="0040725B">
              <w:rPr>
                <w:rFonts w:ascii="Times New Roman" w:hAnsi="Times New Roman" w:cs="Times New Roman"/>
                <w:sz w:val="24"/>
                <w:szCs w:val="24"/>
              </w:rPr>
              <w:t>George</w:t>
            </w:r>
            <w:r>
              <w:rPr>
                <w:rFonts w:ascii="Times New Roman" w:hAnsi="Times New Roman" w:cs="Times New Roman"/>
                <w:sz w:val="24"/>
                <w:szCs w:val="24"/>
              </w:rPr>
              <w:t xml:space="preserve"> Ch. </w:t>
            </w:r>
            <w:r w:rsidR="0040725B">
              <w:rPr>
                <w:rFonts w:ascii="Times New Roman" w:hAnsi="Times New Roman" w:cs="Times New Roman"/>
                <w:sz w:val="24"/>
                <w:szCs w:val="24"/>
              </w:rPr>
              <w:t>8</w:t>
            </w:r>
          </w:p>
          <w:p w14:paraId="5EF07AF6" w14:textId="77777777" w:rsidR="00CD4E00" w:rsidRDefault="006217DF"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12</w:t>
            </w:r>
          </w:p>
          <w:p w14:paraId="4AAA1A70" w14:textId="77777777" w:rsidR="00001EB7" w:rsidRDefault="00001EB7"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Balls, Eury, and King </w:t>
            </w:r>
            <w:proofErr w:type="spellStart"/>
            <w:r>
              <w:rPr>
                <w:rFonts w:ascii="Times New Roman" w:hAnsi="Times New Roman" w:cs="Times New Roman"/>
                <w:sz w:val="24"/>
                <w:szCs w:val="24"/>
              </w:rPr>
              <w:t>Ch</w:t>
            </w:r>
            <w:r w:rsidR="002E14EB">
              <w:rPr>
                <w:rFonts w:ascii="Times New Roman" w:hAnsi="Times New Roman" w:cs="Times New Roman"/>
                <w:sz w:val="24"/>
                <w:szCs w:val="24"/>
              </w:rPr>
              <w:t>s</w:t>
            </w:r>
            <w:proofErr w:type="spellEnd"/>
            <w:r>
              <w:rPr>
                <w:rFonts w:ascii="Times New Roman" w:hAnsi="Times New Roman" w:cs="Times New Roman"/>
                <w:sz w:val="24"/>
                <w:szCs w:val="24"/>
              </w:rPr>
              <w:t>. 4</w:t>
            </w:r>
            <w:r w:rsidR="002E14EB">
              <w:rPr>
                <w:rFonts w:ascii="Times New Roman" w:hAnsi="Times New Roman" w:cs="Times New Roman"/>
                <w:sz w:val="24"/>
                <w:szCs w:val="24"/>
              </w:rPr>
              <w:t xml:space="preserve"> and 6</w:t>
            </w:r>
          </w:p>
          <w:p w14:paraId="7AC52A2D" w14:textId="77777777" w:rsidR="00CD4E00" w:rsidRDefault="00CD4E00" w:rsidP="00CD4E00">
            <w:pPr>
              <w:spacing w:after="0" w:line="240" w:lineRule="auto"/>
              <w:rPr>
                <w:rFonts w:ascii="Times New Roman" w:hAnsi="Times New Roman" w:cs="Times New Roman"/>
                <w:sz w:val="24"/>
                <w:szCs w:val="24"/>
              </w:rPr>
            </w:pPr>
          </w:p>
          <w:p w14:paraId="78F00B56" w14:textId="77777777" w:rsidR="00A77B3E" w:rsidRPr="001D5CE7" w:rsidRDefault="00A77B3E" w:rsidP="00CD4E00">
            <w:pPr>
              <w:spacing w:after="0" w:line="240" w:lineRule="auto"/>
              <w:rPr>
                <w:rFonts w:ascii="Times New Roman" w:hAnsi="Times New Roman" w:cs="Times New Roman"/>
                <w:b/>
                <w:sz w:val="24"/>
                <w:szCs w:val="24"/>
              </w:rPr>
            </w:pPr>
          </w:p>
        </w:tc>
      </w:tr>
      <w:tr w:rsidR="00A77B3E" w14:paraId="7A11FF4D"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7E84C9" w14:textId="77777777"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1</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8CD51"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Curriculum</w:t>
            </w:r>
          </w:p>
          <w:p w14:paraId="28A95C0B" w14:textId="77777777" w:rsidR="00B34001" w:rsidRDefault="00B34001" w:rsidP="001D5CE7">
            <w:pPr>
              <w:spacing w:after="0" w:line="240" w:lineRule="auto"/>
              <w:rPr>
                <w:rFonts w:ascii="Times New Roman" w:hAnsi="Times New Roman" w:cs="Times New Roman"/>
                <w:sz w:val="24"/>
                <w:szCs w:val="24"/>
              </w:rPr>
            </w:pPr>
          </w:p>
          <w:p w14:paraId="043CCDA5" w14:textId="77777777" w:rsidR="00B34001" w:rsidRDefault="00B34001"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Links:</w:t>
            </w:r>
            <w:r>
              <w:t xml:space="preserve"> </w:t>
            </w:r>
            <w:hyperlink r:id="rId162" w:history="1">
              <w:r w:rsidRPr="00997C24">
                <w:rPr>
                  <w:rStyle w:val="Hyperlink"/>
                  <w:rFonts w:ascii="Times New Roman" w:hAnsi="Times New Roman" w:cs="Times New Roman"/>
                  <w:sz w:val="24"/>
                  <w:szCs w:val="24"/>
                </w:rPr>
                <w:t>http://www.amle.org/Publications/MiddleSchoolJournal/Articles/September2007/Article1/tabid/1496/Default.aspx</w:t>
              </w:r>
            </w:hyperlink>
          </w:p>
          <w:p w14:paraId="2BA9D689" w14:textId="77777777" w:rsidR="007A04AB" w:rsidRDefault="007A04AB" w:rsidP="001D5CE7">
            <w:pPr>
              <w:spacing w:after="0" w:line="240" w:lineRule="auto"/>
              <w:rPr>
                <w:rFonts w:ascii="Times New Roman" w:hAnsi="Times New Roman" w:cs="Times New Roman"/>
                <w:sz w:val="24"/>
                <w:szCs w:val="24"/>
              </w:rPr>
            </w:pPr>
          </w:p>
          <w:p w14:paraId="2D9803F6" w14:textId="77777777" w:rsidR="00265327" w:rsidRPr="00550371" w:rsidRDefault="00F018F4" w:rsidP="001D5CE7">
            <w:pPr>
              <w:spacing w:after="0" w:line="240" w:lineRule="auto"/>
              <w:rPr>
                <w:rFonts w:ascii="Times New Roman" w:hAnsi="Times New Roman" w:cs="Times New Roman"/>
                <w:sz w:val="24"/>
                <w:szCs w:val="24"/>
              </w:rPr>
            </w:pPr>
            <w:hyperlink r:id="rId163" w:history="1">
              <w:r w:rsidR="00265327" w:rsidRPr="00997C24">
                <w:rPr>
                  <w:rStyle w:val="Hyperlink"/>
                  <w:rFonts w:ascii="Times New Roman" w:hAnsi="Times New Roman" w:cs="Times New Roman"/>
                  <w:sz w:val="24"/>
                  <w:szCs w:val="24"/>
                </w:rPr>
                <w:t>http://www.amle.org/Publications/MiddleSchoolJournal/Articles/September2006/Article1/tabid/1013/Default.aspx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DCC511"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w:t>
            </w:r>
            <w:r w:rsidR="0040725B">
              <w:rPr>
                <w:rFonts w:ascii="Times New Roman" w:hAnsi="Times New Roman" w:cs="Times New Roman"/>
                <w:sz w:val="24"/>
                <w:szCs w:val="24"/>
              </w:rPr>
              <w:t xml:space="preserve">George </w:t>
            </w:r>
            <w:r>
              <w:rPr>
                <w:rFonts w:ascii="Times New Roman" w:hAnsi="Times New Roman" w:cs="Times New Roman"/>
                <w:sz w:val="24"/>
                <w:szCs w:val="24"/>
              </w:rPr>
              <w:t xml:space="preserve">Ch. </w:t>
            </w:r>
            <w:r w:rsidR="0040725B">
              <w:rPr>
                <w:rFonts w:ascii="Times New Roman" w:hAnsi="Times New Roman" w:cs="Times New Roman"/>
                <w:sz w:val="24"/>
                <w:szCs w:val="24"/>
              </w:rPr>
              <w:t>3</w:t>
            </w:r>
          </w:p>
          <w:p w14:paraId="1F80E8B5" w14:textId="77777777" w:rsidR="00CD4E00"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9</w:t>
            </w:r>
          </w:p>
          <w:p w14:paraId="2F6C1ED4" w14:textId="77777777" w:rsidR="00001EB7" w:rsidRDefault="00001EB7" w:rsidP="001D5CE7">
            <w:pPr>
              <w:spacing w:after="0" w:line="240" w:lineRule="auto"/>
              <w:rPr>
                <w:rFonts w:ascii="Times New Roman" w:hAnsi="Times New Roman" w:cs="Times New Roman"/>
                <w:sz w:val="24"/>
                <w:szCs w:val="24"/>
              </w:rPr>
            </w:pPr>
          </w:p>
          <w:p w14:paraId="61E771E5" w14:textId="77777777" w:rsidR="00001EB7" w:rsidRDefault="00001EB7" w:rsidP="001D5CE7">
            <w:pPr>
              <w:spacing w:after="0" w:line="240" w:lineRule="auto"/>
              <w:rPr>
                <w:rFonts w:ascii="Times New Roman" w:hAnsi="Times New Roman" w:cs="Times New Roman"/>
                <w:sz w:val="24"/>
                <w:szCs w:val="24"/>
              </w:rPr>
            </w:pPr>
          </w:p>
          <w:p w14:paraId="070957F4" w14:textId="77777777" w:rsidR="00001EB7" w:rsidRDefault="00001EB7" w:rsidP="001D5CE7">
            <w:pPr>
              <w:spacing w:after="0" w:line="240" w:lineRule="auto"/>
              <w:rPr>
                <w:rFonts w:ascii="Times New Roman" w:hAnsi="Times New Roman" w:cs="Times New Roman"/>
                <w:sz w:val="24"/>
                <w:szCs w:val="24"/>
              </w:rPr>
            </w:pPr>
          </w:p>
          <w:p w14:paraId="0C7FE57D" w14:textId="77777777" w:rsidR="00001EB7" w:rsidRDefault="00001EB7" w:rsidP="001D5CE7">
            <w:pPr>
              <w:spacing w:after="0" w:line="240" w:lineRule="auto"/>
              <w:rPr>
                <w:rFonts w:ascii="Times New Roman" w:hAnsi="Times New Roman" w:cs="Times New Roman"/>
                <w:sz w:val="24"/>
                <w:szCs w:val="24"/>
              </w:rPr>
            </w:pPr>
          </w:p>
          <w:p w14:paraId="2193A894" w14:textId="77777777" w:rsidR="00001EB7" w:rsidRDefault="00001EB7" w:rsidP="001D5CE7">
            <w:pPr>
              <w:spacing w:after="0" w:line="240" w:lineRule="auto"/>
              <w:rPr>
                <w:rFonts w:ascii="Times New Roman" w:hAnsi="Times New Roman" w:cs="Times New Roman"/>
                <w:sz w:val="24"/>
                <w:szCs w:val="24"/>
              </w:rPr>
            </w:pPr>
          </w:p>
          <w:p w14:paraId="38B70A23" w14:textId="77777777" w:rsidR="00001EB7" w:rsidRDefault="00001EB7" w:rsidP="001D5CE7">
            <w:pPr>
              <w:spacing w:after="0" w:line="240" w:lineRule="auto"/>
              <w:rPr>
                <w:rFonts w:ascii="Times New Roman" w:hAnsi="Times New Roman" w:cs="Times New Roman"/>
                <w:sz w:val="24"/>
                <w:szCs w:val="24"/>
              </w:rPr>
            </w:pPr>
          </w:p>
          <w:p w14:paraId="610CA86B" w14:textId="77777777" w:rsidR="00001EB7" w:rsidRDefault="00001EB7" w:rsidP="001D5CE7">
            <w:pPr>
              <w:spacing w:after="0" w:line="240" w:lineRule="auto"/>
              <w:rPr>
                <w:rFonts w:ascii="Times New Roman" w:hAnsi="Times New Roman" w:cs="Times New Roman"/>
                <w:sz w:val="24"/>
                <w:szCs w:val="24"/>
              </w:rPr>
            </w:pPr>
          </w:p>
          <w:p w14:paraId="3DA60A8E" w14:textId="77777777" w:rsidR="00001EB7" w:rsidRDefault="00001EB7" w:rsidP="001D5CE7">
            <w:pPr>
              <w:spacing w:after="0" w:line="240" w:lineRule="auto"/>
              <w:rPr>
                <w:rFonts w:ascii="Times New Roman" w:hAnsi="Times New Roman" w:cs="Times New Roman"/>
                <w:sz w:val="24"/>
                <w:szCs w:val="24"/>
              </w:rPr>
            </w:pPr>
          </w:p>
          <w:p w14:paraId="25EFC2D4" w14:textId="77777777" w:rsidR="00001EB7" w:rsidRPr="00001EB7" w:rsidRDefault="00001EB7" w:rsidP="001D5CE7">
            <w:pPr>
              <w:spacing w:after="0" w:line="240" w:lineRule="auto"/>
              <w:rPr>
                <w:rFonts w:ascii="Times New Roman" w:hAnsi="Times New Roman" w:cs="Times New Roman"/>
                <w:b/>
                <w:sz w:val="24"/>
                <w:szCs w:val="24"/>
              </w:rPr>
            </w:pPr>
            <w:r w:rsidRPr="00001EB7">
              <w:rPr>
                <w:rFonts w:ascii="Times New Roman" w:hAnsi="Times New Roman" w:cs="Times New Roman"/>
                <w:b/>
                <w:sz w:val="24"/>
                <w:szCs w:val="24"/>
              </w:rPr>
              <w:t>Assignment: Update class on progress on Chapters 1 and 2 of capstone</w:t>
            </w:r>
          </w:p>
        </w:tc>
      </w:tr>
      <w:tr w:rsidR="00A77B3E" w14:paraId="54BEAEF0"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7C2755" w14:textId="77777777"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2</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FDB32E"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Instruction</w:t>
            </w:r>
          </w:p>
          <w:p w14:paraId="37CFDA9B" w14:textId="77777777" w:rsidR="00361E96" w:rsidRDefault="00361E96" w:rsidP="001D5CE7">
            <w:pPr>
              <w:spacing w:after="0" w:line="240" w:lineRule="auto"/>
              <w:rPr>
                <w:rFonts w:ascii="Times New Roman" w:hAnsi="Times New Roman" w:cs="Times New Roman"/>
                <w:sz w:val="24"/>
                <w:szCs w:val="24"/>
              </w:rPr>
            </w:pPr>
          </w:p>
          <w:p w14:paraId="3C023F8E" w14:textId="77777777" w:rsidR="00361E96" w:rsidRDefault="00361E96"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Links:</w:t>
            </w:r>
          </w:p>
          <w:p w14:paraId="3D4CFCDC" w14:textId="77777777" w:rsidR="00361E96" w:rsidRDefault="00F018F4" w:rsidP="001D5CE7">
            <w:pPr>
              <w:spacing w:after="0" w:line="240" w:lineRule="auto"/>
              <w:rPr>
                <w:rFonts w:ascii="Times New Roman" w:hAnsi="Times New Roman" w:cs="Times New Roman"/>
                <w:sz w:val="24"/>
                <w:szCs w:val="24"/>
              </w:rPr>
            </w:pPr>
            <w:hyperlink r:id="rId164" w:history="1">
              <w:r w:rsidR="00361E96" w:rsidRPr="00997C24">
                <w:rPr>
                  <w:rStyle w:val="Hyperlink"/>
                  <w:rFonts w:ascii="Times New Roman" w:hAnsi="Times New Roman" w:cs="Times New Roman"/>
                  <w:sz w:val="24"/>
                  <w:szCs w:val="24"/>
                </w:rPr>
                <w:t>http://www.amle.org/Publications/MiddleSchoolJournal/Articles/March2007/Article1/tabid/1287/Default.aspx</w:t>
              </w:r>
            </w:hyperlink>
          </w:p>
          <w:p w14:paraId="4D8D4855" w14:textId="77777777" w:rsidR="00361E96" w:rsidRDefault="00361E96" w:rsidP="001D5CE7">
            <w:pPr>
              <w:spacing w:after="0" w:line="240" w:lineRule="auto"/>
              <w:rPr>
                <w:rFonts w:ascii="Times New Roman" w:hAnsi="Times New Roman" w:cs="Times New Roman"/>
                <w:sz w:val="24"/>
                <w:szCs w:val="24"/>
              </w:rPr>
            </w:pPr>
          </w:p>
          <w:p w14:paraId="401CB880" w14:textId="77777777" w:rsidR="00C157AF" w:rsidRDefault="00F018F4" w:rsidP="001D5CE7">
            <w:pPr>
              <w:spacing w:after="0" w:line="240" w:lineRule="auto"/>
              <w:rPr>
                <w:rFonts w:ascii="Times New Roman" w:hAnsi="Times New Roman" w:cs="Times New Roman"/>
                <w:sz w:val="24"/>
                <w:szCs w:val="24"/>
              </w:rPr>
            </w:pPr>
            <w:hyperlink r:id="rId165" w:history="1">
              <w:r w:rsidR="00C157AF" w:rsidRPr="00997C24">
                <w:rPr>
                  <w:rStyle w:val="Hyperlink"/>
                  <w:rFonts w:ascii="Times New Roman" w:hAnsi="Times New Roman" w:cs="Times New Roman"/>
                  <w:sz w:val="24"/>
                  <w:szCs w:val="24"/>
                </w:rPr>
                <w:t>http://www.amle.org/Publications/MiddleSchoolJournal/Articles/September2003/Article1/tabid/141/Default.aspx</w:t>
              </w:r>
            </w:hyperlink>
          </w:p>
          <w:p w14:paraId="28DED540" w14:textId="77777777" w:rsidR="00C157AF" w:rsidRDefault="00C157AF" w:rsidP="001D5CE7">
            <w:pPr>
              <w:spacing w:after="0" w:line="240" w:lineRule="auto"/>
              <w:rPr>
                <w:rFonts w:ascii="Times New Roman" w:hAnsi="Times New Roman" w:cs="Times New Roman"/>
                <w:sz w:val="24"/>
                <w:szCs w:val="24"/>
              </w:rPr>
            </w:pPr>
          </w:p>
          <w:p w14:paraId="07A7CE6C" w14:textId="77777777" w:rsidR="00001EB7" w:rsidRPr="00550371" w:rsidRDefault="00001EB7"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Capstone Process: Chapters 4 and 5</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6B45D"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w:t>
            </w:r>
            <w:r w:rsidR="0040725B">
              <w:rPr>
                <w:rFonts w:ascii="Times New Roman" w:hAnsi="Times New Roman" w:cs="Times New Roman"/>
                <w:sz w:val="24"/>
                <w:szCs w:val="24"/>
              </w:rPr>
              <w:t>George</w:t>
            </w:r>
            <w:r>
              <w:rPr>
                <w:rFonts w:ascii="Times New Roman" w:hAnsi="Times New Roman" w:cs="Times New Roman"/>
                <w:sz w:val="24"/>
                <w:szCs w:val="24"/>
              </w:rPr>
              <w:t xml:space="preserve"> Ch. </w:t>
            </w:r>
            <w:r w:rsidR="0040725B">
              <w:rPr>
                <w:rFonts w:ascii="Times New Roman" w:hAnsi="Times New Roman" w:cs="Times New Roman"/>
                <w:sz w:val="24"/>
                <w:szCs w:val="24"/>
              </w:rPr>
              <w:t>4</w:t>
            </w:r>
          </w:p>
          <w:p w14:paraId="5562374A" w14:textId="77777777" w:rsidR="006217DF"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14</w:t>
            </w:r>
          </w:p>
          <w:p w14:paraId="33EFF41D" w14:textId="77777777" w:rsidR="009C2215" w:rsidRDefault="009C2215" w:rsidP="001D5CE7">
            <w:pPr>
              <w:spacing w:after="0" w:line="240" w:lineRule="auto"/>
              <w:rPr>
                <w:rFonts w:ascii="Times New Roman" w:hAnsi="Times New Roman" w:cs="Times New Roman"/>
                <w:sz w:val="24"/>
                <w:szCs w:val="24"/>
              </w:rPr>
            </w:pPr>
          </w:p>
          <w:p w14:paraId="1774DB66" w14:textId="77777777" w:rsidR="00001EB7" w:rsidRDefault="00001EB7" w:rsidP="001D5CE7">
            <w:pPr>
              <w:spacing w:after="0" w:line="240" w:lineRule="auto"/>
              <w:rPr>
                <w:rFonts w:ascii="Times New Roman" w:hAnsi="Times New Roman" w:cs="Times New Roman"/>
                <w:b/>
                <w:sz w:val="24"/>
                <w:szCs w:val="24"/>
              </w:rPr>
            </w:pPr>
          </w:p>
          <w:p w14:paraId="791189E1" w14:textId="77777777" w:rsidR="00001EB7" w:rsidRDefault="00001EB7" w:rsidP="001D5CE7">
            <w:pPr>
              <w:spacing w:after="0" w:line="240" w:lineRule="auto"/>
              <w:rPr>
                <w:rFonts w:ascii="Times New Roman" w:hAnsi="Times New Roman" w:cs="Times New Roman"/>
                <w:b/>
                <w:sz w:val="24"/>
                <w:szCs w:val="24"/>
              </w:rPr>
            </w:pPr>
          </w:p>
          <w:p w14:paraId="30E374ED" w14:textId="77777777" w:rsidR="00001EB7" w:rsidRDefault="00001EB7" w:rsidP="001D5CE7">
            <w:pPr>
              <w:spacing w:after="0" w:line="240" w:lineRule="auto"/>
              <w:rPr>
                <w:rFonts w:ascii="Times New Roman" w:hAnsi="Times New Roman" w:cs="Times New Roman"/>
                <w:b/>
                <w:sz w:val="24"/>
                <w:szCs w:val="24"/>
              </w:rPr>
            </w:pPr>
          </w:p>
          <w:p w14:paraId="21096910" w14:textId="77777777" w:rsidR="00001EB7" w:rsidRDefault="00001EB7" w:rsidP="001D5CE7">
            <w:pPr>
              <w:spacing w:after="0" w:line="240" w:lineRule="auto"/>
              <w:rPr>
                <w:rFonts w:ascii="Times New Roman" w:hAnsi="Times New Roman" w:cs="Times New Roman"/>
                <w:b/>
                <w:sz w:val="24"/>
                <w:szCs w:val="24"/>
              </w:rPr>
            </w:pPr>
          </w:p>
          <w:p w14:paraId="011050CD" w14:textId="77777777" w:rsidR="00001EB7" w:rsidRDefault="00001EB7" w:rsidP="001D5CE7">
            <w:pPr>
              <w:spacing w:after="0" w:line="240" w:lineRule="auto"/>
              <w:rPr>
                <w:rFonts w:ascii="Times New Roman" w:hAnsi="Times New Roman" w:cs="Times New Roman"/>
                <w:b/>
                <w:sz w:val="24"/>
                <w:szCs w:val="24"/>
              </w:rPr>
            </w:pPr>
          </w:p>
          <w:p w14:paraId="69F86E9C" w14:textId="77777777" w:rsidR="00001EB7" w:rsidRDefault="00001EB7" w:rsidP="001D5CE7">
            <w:pPr>
              <w:spacing w:after="0" w:line="240" w:lineRule="auto"/>
              <w:rPr>
                <w:rFonts w:ascii="Times New Roman" w:hAnsi="Times New Roman" w:cs="Times New Roman"/>
                <w:b/>
                <w:sz w:val="24"/>
                <w:szCs w:val="24"/>
              </w:rPr>
            </w:pPr>
          </w:p>
          <w:p w14:paraId="7AB841F8" w14:textId="77777777" w:rsidR="00001EB7" w:rsidRDefault="00001EB7" w:rsidP="001D5CE7">
            <w:pPr>
              <w:spacing w:after="0" w:line="240" w:lineRule="auto"/>
              <w:rPr>
                <w:rFonts w:ascii="Times New Roman" w:hAnsi="Times New Roman" w:cs="Times New Roman"/>
                <w:b/>
                <w:sz w:val="24"/>
                <w:szCs w:val="24"/>
              </w:rPr>
            </w:pPr>
          </w:p>
          <w:p w14:paraId="09C7B099" w14:textId="77777777" w:rsidR="00001EB7" w:rsidRDefault="00001EB7" w:rsidP="001D5CE7">
            <w:pPr>
              <w:spacing w:after="0" w:line="240" w:lineRule="auto"/>
              <w:rPr>
                <w:rFonts w:ascii="Times New Roman" w:hAnsi="Times New Roman" w:cs="Times New Roman"/>
                <w:b/>
                <w:sz w:val="24"/>
                <w:szCs w:val="24"/>
              </w:rPr>
            </w:pPr>
          </w:p>
          <w:p w14:paraId="4CCE8777" w14:textId="77777777" w:rsidR="00001EB7" w:rsidRDefault="00001EB7" w:rsidP="001D5CE7">
            <w:pPr>
              <w:spacing w:after="0" w:line="240" w:lineRule="auto"/>
              <w:rPr>
                <w:rFonts w:ascii="Times New Roman" w:hAnsi="Times New Roman" w:cs="Times New Roman"/>
                <w:b/>
                <w:sz w:val="24"/>
                <w:szCs w:val="24"/>
              </w:rPr>
            </w:pPr>
          </w:p>
          <w:p w14:paraId="2A2FCEAD" w14:textId="77777777" w:rsidR="00001EB7" w:rsidRDefault="00001EB7" w:rsidP="001D5CE7">
            <w:pPr>
              <w:spacing w:after="0" w:line="240" w:lineRule="auto"/>
              <w:rPr>
                <w:rFonts w:ascii="Times New Roman" w:hAnsi="Times New Roman" w:cs="Times New Roman"/>
                <w:b/>
                <w:sz w:val="24"/>
                <w:szCs w:val="24"/>
              </w:rPr>
            </w:pPr>
          </w:p>
          <w:p w14:paraId="071892A6" w14:textId="77777777" w:rsidR="009C2215" w:rsidRPr="00550371" w:rsidRDefault="009C2215" w:rsidP="001D5CE7">
            <w:pPr>
              <w:spacing w:after="0" w:line="240" w:lineRule="auto"/>
              <w:rPr>
                <w:rFonts w:ascii="Times New Roman" w:hAnsi="Times New Roman" w:cs="Times New Roman"/>
                <w:sz w:val="24"/>
                <w:szCs w:val="24"/>
              </w:rPr>
            </w:pPr>
            <w:r>
              <w:rPr>
                <w:rFonts w:ascii="Times New Roman" w:hAnsi="Times New Roman" w:cs="Times New Roman"/>
                <w:b/>
                <w:sz w:val="24"/>
                <w:szCs w:val="24"/>
              </w:rPr>
              <w:t>Assignment: LT 4 due</w:t>
            </w:r>
          </w:p>
        </w:tc>
      </w:tr>
      <w:tr w:rsidR="00A77B3E" w14:paraId="570D784F"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4A15B7" w14:textId="77777777"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3</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FCFDE" w14:textId="77777777"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Assessment</w:t>
            </w:r>
          </w:p>
          <w:p w14:paraId="48464EF1" w14:textId="77777777" w:rsidR="0038720F" w:rsidRDefault="0038720F" w:rsidP="001D5CE7">
            <w:pPr>
              <w:spacing w:after="0" w:line="240" w:lineRule="auto"/>
              <w:rPr>
                <w:rFonts w:ascii="Times New Roman" w:hAnsi="Times New Roman" w:cs="Times New Roman"/>
                <w:sz w:val="24"/>
                <w:szCs w:val="24"/>
              </w:rPr>
            </w:pPr>
          </w:p>
          <w:p w14:paraId="4C4F3E7B" w14:textId="77777777" w:rsidR="00284CBC" w:rsidRDefault="0038720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p>
          <w:p w14:paraId="171CC0BD" w14:textId="77777777" w:rsidR="00284CBC" w:rsidRDefault="00F018F4" w:rsidP="001D5CE7">
            <w:pPr>
              <w:spacing w:after="0" w:line="240" w:lineRule="auto"/>
              <w:rPr>
                <w:rFonts w:ascii="Times New Roman" w:hAnsi="Times New Roman" w:cs="Times New Roman"/>
                <w:sz w:val="24"/>
                <w:szCs w:val="24"/>
              </w:rPr>
            </w:pPr>
            <w:hyperlink r:id="rId166" w:history="1">
              <w:r w:rsidR="00284CBC" w:rsidRPr="00997C24">
                <w:rPr>
                  <w:rStyle w:val="Hyperlink"/>
                  <w:rFonts w:ascii="Times New Roman" w:hAnsi="Times New Roman" w:cs="Times New Roman"/>
                  <w:sz w:val="24"/>
                  <w:szCs w:val="24"/>
                </w:rPr>
                <w:t>http://www.amle.org/Publications/WebExclusive/Assessment/tabid/1120/Default.aspx</w:t>
              </w:r>
            </w:hyperlink>
          </w:p>
          <w:p w14:paraId="451AD426" w14:textId="77777777" w:rsidR="00C11CE3" w:rsidRDefault="00C11CE3" w:rsidP="001D5CE7">
            <w:pPr>
              <w:spacing w:after="0" w:line="240" w:lineRule="auto"/>
              <w:rPr>
                <w:rFonts w:ascii="Times New Roman" w:hAnsi="Times New Roman" w:cs="Times New Roman"/>
                <w:sz w:val="24"/>
                <w:szCs w:val="24"/>
              </w:rPr>
            </w:pPr>
          </w:p>
          <w:p w14:paraId="31498634" w14:textId="77777777" w:rsidR="0038720F" w:rsidRPr="00550371" w:rsidRDefault="00F018F4" w:rsidP="001D5CE7">
            <w:pPr>
              <w:spacing w:after="0" w:line="240" w:lineRule="auto"/>
              <w:rPr>
                <w:rFonts w:ascii="Times New Roman" w:hAnsi="Times New Roman" w:cs="Times New Roman"/>
                <w:sz w:val="24"/>
                <w:szCs w:val="24"/>
              </w:rPr>
            </w:pPr>
            <w:hyperlink r:id="rId167" w:history="1">
              <w:r w:rsidR="0038720F" w:rsidRPr="00997C24">
                <w:rPr>
                  <w:rStyle w:val="Hyperlink"/>
                  <w:rFonts w:ascii="Times New Roman" w:hAnsi="Times New Roman" w:cs="Times New Roman"/>
                  <w:sz w:val="24"/>
                  <w:szCs w:val="24"/>
                </w:rPr>
                <w:t>http://www.amle.org/Publications/MiddleSchoolJournal/Articles/March2006/Article7/tabid/722/Default.aspx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E4EE8" w14:textId="77777777" w:rsidR="00CD4E00"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Readings: </w:t>
            </w:r>
            <w:r w:rsidR="0040725B">
              <w:rPr>
                <w:rFonts w:ascii="Times New Roman" w:hAnsi="Times New Roman" w:cs="Times New Roman"/>
                <w:sz w:val="24"/>
                <w:szCs w:val="24"/>
              </w:rPr>
              <w:t>George</w:t>
            </w:r>
            <w:r>
              <w:rPr>
                <w:rFonts w:ascii="Times New Roman" w:hAnsi="Times New Roman" w:cs="Times New Roman"/>
                <w:sz w:val="24"/>
                <w:szCs w:val="24"/>
              </w:rPr>
              <w:t xml:space="preserve"> Ch. </w:t>
            </w:r>
            <w:r w:rsidR="0040725B">
              <w:rPr>
                <w:rFonts w:ascii="Times New Roman" w:hAnsi="Times New Roman" w:cs="Times New Roman"/>
                <w:sz w:val="24"/>
                <w:szCs w:val="24"/>
              </w:rPr>
              <w:t>10</w:t>
            </w:r>
          </w:p>
          <w:p w14:paraId="76160833" w14:textId="77777777" w:rsidR="00A77B3E"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10</w:t>
            </w:r>
          </w:p>
          <w:p w14:paraId="46457859" w14:textId="77777777" w:rsidR="00C11CE3" w:rsidRDefault="00C11CE3" w:rsidP="001D5CE7">
            <w:pPr>
              <w:spacing w:after="0" w:line="240" w:lineRule="auto"/>
              <w:rPr>
                <w:rFonts w:ascii="Times New Roman" w:hAnsi="Times New Roman" w:cs="Times New Roman"/>
                <w:sz w:val="24"/>
                <w:szCs w:val="24"/>
              </w:rPr>
            </w:pPr>
          </w:p>
          <w:p w14:paraId="7226D6DB" w14:textId="77777777" w:rsidR="00C11CE3" w:rsidRPr="001D5CE7" w:rsidRDefault="00C11CE3" w:rsidP="001D5CE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Assignment: Post revised Chapter 1 and at least an outline of Chapter 2 in the appropriate drop box online so your classmates can provide feedback. Be sure to respond to at least two of your peers’ work.</w:t>
            </w:r>
          </w:p>
        </w:tc>
      </w:tr>
      <w:tr w:rsidR="00A77B3E" w14:paraId="7D3588FB"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D4624" w14:textId="77777777"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r w:rsidR="00CE6FEC">
              <w:rPr>
                <w:rFonts w:ascii="Times New Roman" w:hAnsi="Times New Roman" w:cs="Times New Roman"/>
                <w:sz w:val="24"/>
                <w:szCs w:val="24"/>
              </w:rPr>
              <w:t>4</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8ABF1" w14:textId="77777777" w:rsidR="00A77B3E" w:rsidRDefault="00CE6FE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Planning for Teaching and Learning</w:t>
            </w:r>
          </w:p>
          <w:p w14:paraId="17B926BA" w14:textId="77777777" w:rsidR="00B86164" w:rsidRDefault="00B86164" w:rsidP="001D5CE7">
            <w:pPr>
              <w:spacing w:after="0" w:line="240" w:lineRule="auto"/>
              <w:rPr>
                <w:rFonts w:ascii="Times New Roman" w:hAnsi="Times New Roman" w:cs="Times New Roman"/>
                <w:sz w:val="24"/>
                <w:szCs w:val="24"/>
              </w:rPr>
            </w:pPr>
          </w:p>
          <w:p w14:paraId="350F6FE2" w14:textId="77777777" w:rsidR="00B86164" w:rsidRPr="00550371" w:rsidRDefault="00B86164"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hyperlink r:id="rId168" w:history="1">
              <w:r w:rsidRPr="00997C24">
                <w:rPr>
                  <w:rStyle w:val="Hyperlink"/>
                  <w:rFonts w:ascii="Times New Roman" w:hAnsi="Times New Roman" w:cs="Times New Roman"/>
                  <w:sz w:val="24"/>
                  <w:szCs w:val="24"/>
                </w:rPr>
                <w:t>http://www.amle.org/Publications/MiddleSchoolJournal/Articles/January2009/Article1/tabid/1819/Default.aspx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4016D" w14:textId="77777777" w:rsidR="00A77B3E" w:rsidRDefault="00CE6FE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w:t>
            </w:r>
            <w:r w:rsidR="0040725B">
              <w:rPr>
                <w:rFonts w:ascii="Times New Roman" w:hAnsi="Times New Roman" w:cs="Times New Roman"/>
                <w:sz w:val="24"/>
                <w:szCs w:val="24"/>
              </w:rPr>
              <w:t>George</w:t>
            </w:r>
            <w:r>
              <w:rPr>
                <w:rFonts w:ascii="Times New Roman" w:hAnsi="Times New Roman" w:cs="Times New Roman"/>
                <w:sz w:val="24"/>
                <w:szCs w:val="24"/>
              </w:rPr>
              <w:t xml:space="preserve"> Ch. </w:t>
            </w:r>
            <w:r w:rsidR="0040725B">
              <w:rPr>
                <w:rFonts w:ascii="Times New Roman" w:hAnsi="Times New Roman" w:cs="Times New Roman"/>
                <w:sz w:val="24"/>
                <w:szCs w:val="24"/>
              </w:rPr>
              <w:t>9</w:t>
            </w:r>
          </w:p>
          <w:p w14:paraId="47F781A6" w14:textId="77777777" w:rsidR="006217DF" w:rsidRPr="00550371"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15</w:t>
            </w:r>
          </w:p>
        </w:tc>
      </w:tr>
      <w:tr w:rsidR="00A77B3E" w14:paraId="35177B8D" w14:textId="77777777"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D4F08F" w14:textId="77777777"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5</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1D5CAA" w14:textId="77777777" w:rsidR="00A77B3E" w:rsidRDefault="00F07E2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The Future of Middle Schools</w:t>
            </w:r>
          </w:p>
          <w:p w14:paraId="0678C0E0" w14:textId="77777777" w:rsidR="0002389A" w:rsidRDefault="0002389A" w:rsidP="001D5CE7">
            <w:pPr>
              <w:spacing w:after="0" w:line="240" w:lineRule="auto"/>
              <w:rPr>
                <w:rFonts w:ascii="Times New Roman" w:hAnsi="Times New Roman" w:cs="Times New Roman"/>
                <w:sz w:val="24"/>
                <w:szCs w:val="24"/>
              </w:rPr>
            </w:pPr>
          </w:p>
          <w:p w14:paraId="618C000E" w14:textId="77777777" w:rsidR="0002389A" w:rsidRDefault="0002389A" w:rsidP="001D5CE7">
            <w:pPr>
              <w:spacing w:after="0" w:line="240" w:lineRule="auto"/>
            </w:pPr>
            <w:r>
              <w:rPr>
                <w:rFonts w:ascii="Times New Roman" w:hAnsi="Times New Roman" w:cs="Times New Roman"/>
                <w:sz w:val="24"/>
                <w:szCs w:val="24"/>
              </w:rPr>
              <w:t>Links:</w:t>
            </w:r>
            <w:r>
              <w:t xml:space="preserve"> </w:t>
            </w:r>
            <w:hyperlink r:id="rId169" w:history="1">
              <w:r w:rsidRPr="00380B6F">
                <w:rPr>
                  <w:rStyle w:val="Hyperlink"/>
                  <w:rFonts w:ascii="Times New Roman" w:hAnsi="Times New Roman" w:cs="Times New Roman"/>
                  <w:sz w:val="24"/>
                  <w:szCs w:val="24"/>
                </w:rPr>
                <w:t>http://www.amle.org/Publications/MiddleSchoolJournal/Articles/May2010/Article4/tabid/2207/Default.aspx</w:t>
              </w:r>
            </w:hyperlink>
          </w:p>
          <w:p w14:paraId="52EAF925" w14:textId="77777777" w:rsidR="009D48DA" w:rsidRDefault="009D48DA" w:rsidP="001D5CE7">
            <w:pPr>
              <w:spacing w:after="0" w:line="240" w:lineRule="auto"/>
            </w:pPr>
          </w:p>
          <w:p w14:paraId="1B64D50A" w14:textId="77777777" w:rsidR="009D48DA" w:rsidRPr="00550371" w:rsidRDefault="00F018F4" w:rsidP="001D5CE7">
            <w:pPr>
              <w:spacing w:after="0" w:line="240" w:lineRule="auto"/>
              <w:rPr>
                <w:rFonts w:ascii="Times New Roman" w:hAnsi="Times New Roman" w:cs="Times New Roman"/>
                <w:sz w:val="24"/>
                <w:szCs w:val="24"/>
              </w:rPr>
            </w:pPr>
            <w:hyperlink r:id="rId170" w:history="1">
              <w:r w:rsidR="009D48DA" w:rsidRPr="00997C24">
                <w:rPr>
                  <w:rStyle w:val="Hyperlink"/>
                  <w:rFonts w:ascii="Times New Roman" w:hAnsi="Times New Roman" w:cs="Times New Roman"/>
                  <w:sz w:val="24"/>
                  <w:szCs w:val="24"/>
                </w:rPr>
                <w:t>http://www.amle.org/Publications/MiddleSchoolJournal/Articles/May2009/Article1/tabid/1928/Default.aspx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D96E2" w14:textId="4ECBCCB9" w:rsidR="006217DF" w:rsidRDefault="006A1ECE"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Readings: Johnson Appendix</w:t>
            </w:r>
          </w:p>
          <w:p w14:paraId="69A2230E" w14:textId="77777777" w:rsidR="002E14EB" w:rsidRDefault="002E14EB"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Balls, Eury, and King Ch. 7-9</w:t>
            </w:r>
          </w:p>
          <w:p w14:paraId="0C27D0D1" w14:textId="77777777" w:rsidR="006217DF" w:rsidRPr="006217DF" w:rsidRDefault="006217DF" w:rsidP="001D5CE7">
            <w:pPr>
              <w:spacing w:after="0" w:line="240" w:lineRule="auto"/>
              <w:rPr>
                <w:rFonts w:ascii="Times New Roman" w:hAnsi="Times New Roman" w:cs="Times New Roman"/>
                <w:sz w:val="24"/>
                <w:szCs w:val="24"/>
              </w:rPr>
            </w:pPr>
          </w:p>
          <w:p w14:paraId="6E8297A6" w14:textId="77777777" w:rsidR="0002389A" w:rsidRDefault="0002389A" w:rsidP="001D5CE7">
            <w:pPr>
              <w:spacing w:after="0" w:line="240" w:lineRule="auto"/>
              <w:rPr>
                <w:rFonts w:ascii="Times New Roman" w:hAnsi="Times New Roman" w:cs="Times New Roman"/>
                <w:b/>
                <w:sz w:val="24"/>
                <w:szCs w:val="24"/>
              </w:rPr>
            </w:pPr>
          </w:p>
          <w:p w14:paraId="23009E36" w14:textId="77777777" w:rsidR="0002389A" w:rsidRDefault="0002389A" w:rsidP="001D5CE7">
            <w:pPr>
              <w:spacing w:after="0" w:line="240" w:lineRule="auto"/>
              <w:rPr>
                <w:rFonts w:ascii="Times New Roman" w:hAnsi="Times New Roman" w:cs="Times New Roman"/>
                <w:b/>
                <w:sz w:val="24"/>
                <w:szCs w:val="24"/>
              </w:rPr>
            </w:pPr>
          </w:p>
          <w:p w14:paraId="69C24E76" w14:textId="77777777" w:rsidR="0002389A" w:rsidRDefault="0002389A" w:rsidP="001D5CE7">
            <w:pPr>
              <w:spacing w:after="0" w:line="240" w:lineRule="auto"/>
              <w:rPr>
                <w:rFonts w:ascii="Times New Roman" w:hAnsi="Times New Roman" w:cs="Times New Roman"/>
                <w:b/>
                <w:sz w:val="24"/>
                <w:szCs w:val="24"/>
              </w:rPr>
            </w:pPr>
          </w:p>
          <w:p w14:paraId="5E4904B1" w14:textId="77777777" w:rsidR="006E290D" w:rsidRDefault="006E290D" w:rsidP="001D5CE7">
            <w:pPr>
              <w:spacing w:after="0" w:line="240" w:lineRule="auto"/>
              <w:rPr>
                <w:rFonts w:ascii="Times New Roman" w:hAnsi="Times New Roman" w:cs="Times New Roman"/>
                <w:b/>
                <w:sz w:val="24"/>
                <w:szCs w:val="24"/>
              </w:rPr>
            </w:pPr>
          </w:p>
          <w:p w14:paraId="3245F5DC" w14:textId="77777777" w:rsidR="006E290D" w:rsidRDefault="006E290D" w:rsidP="001D5CE7">
            <w:pPr>
              <w:spacing w:after="0" w:line="240" w:lineRule="auto"/>
              <w:rPr>
                <w:rFonts w:ascii="Times New Roman" w:hAnsi="Times New Roman" w:cs="Times New Roman"/>
                <w:b/>
                <w:sz w:val="24"/>
                <w:szCs w:val="24"/>
              </w:rPr>
            </w:pPr>
          </w:p>
          <w:p w14:paraId="40F5C08E" w14:textId="77777777" w:rsidR="002E14EB" w:rsidRDefault="002E14EB" w:rsidP="001D5CE7">
            <w:pPr>
              <w:spacing w:after="0" w:line="240" w:lineRule="auto"/>
              <w:rPr>
                <w:rFonts w:ascii="Times New Roman" w:hAnsi="Times New Roman" w:cs="Times New Roman"/>
                <w:b/>
                <w:sz w:val="24"/>
                <w:szCs w:val="24"/>
              </w:rPr>
            </w:pPr>
          </w:p>
          <w:p w14:paraId="2EE8D3F0" w14:textId="77777777" w:rsidR="00A77B3E" w:rsidRPr="00CE6FEC" w:rsidRDefault="009C2215" w:rsidP="001D5CE7">
            <w:pPr>
              <w:spacing w:after="0" w:line="240" w:lineRule="auto"/>
              <w:rPr>
                <w:rFonts w:ascii="Times New Roman" w:hAnsi="Times New Roman" w:cs="Times New Roman"/>
                <w:b/>
                <w:sz w:val="24"/>
                <w:szCs w:val="24"/>
              </w:rPr>
            </w:pPr>
            <w:r>
              <w:rPr>
                <w:rFonts w:ascii="Times New Roman" w:hAnsi="Times New Roman" w:cs="Times New Roman"/>
                <w:b/>
                <w:sz w:val="24"/>
                <w:szCs w:val="24"/>
              </w:rPr>
              <w:t>Assignment</w:t>
            </w:r>
            <w:r w:rsidR="00CE6FEC">
              <w:rPr>
                <w:rFonts w:ascii="Times New Roman" w:hAnsi="Times New Roman" w:cs="Times New Roman"/>
                <w:b/>
                <w:sz w:val="24"/>
                <w:szCs w:val="24"/>
              </w:rPr>
              <w:t>: LT 5 due</w:t>
            </w:r>
            <w:r w:rsidR="002E14EB">
              <w:rPr>
                <w:rFonts w:ascii="Times New Roman" w:hAnsi="Times New Roman" w:cs="Times New Roman"/>
                <w:b/>
                <w:sz w:val="24"/>
                <w:szCs w:val="24"/>
              </w:rPr>
              <w:t xml:space="preserve"> </w:t>
            </w:r>
          </w:p>
        </w:tc>
      </w:tr>
    </w:tbl>
    <w:p w14:paraId="60EB9023" w14:textId="77777777" w:rsidR="00A77B3E" w:rsidRDefault="00A77B3E">
      <w:pPr>
        <w:spacing w:after="0"/>
        <w:jc w:val="center"/>
      </w:pPr>
    </w:p>
    <w:p w14:paraId="4805663B" w14:textId="77777777" w:rsidR="00CE6FEC" w:rsidRDefault="00CE6FEC">
      <w:pPr>
        <w:spacing w:after="0"/>
        <w:rPr>
          <w:rFonts w:ascii="Times New Roman" w:eastAsia="Times New Roman" w:hAnsi="Times New Roman" w:cs="Times New Roman"/>
          <w:b/>
          <w:bCs/>
          <w:sz w:val="24"/>
          <w:szCs w:val="24"/>
          <w:u w:val="single"/>
        </w:rPr>
      </w:pPr>
    </w:p>
    <w:p w14:paraId="122FC545" w14:textId="77777777" w:rsidR="0002389A" w:rsidRDefault="0002389A">
      <w:pPr>
        <w:spacing w:after="0"/>
        <w:rPr>
          <w:rFonts w:ascii="Times New Roman" w:eastAsia="Times New Roman" w:hAnsi="Times New Roman" w:cs="Times New Roman"/>
          <w:b/>
          <w:bCs/>
          <w:sz w:val="24"/>
          <w:szCs w:val="24"/>
          <w:u w:val="single"/>
        </w:rPr>
      </w:pPr>
    </w:p>
    <w:p w14:paraId="4DAFA7C1" w14:textId="77777777"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Online </w:t>
      </w:r>
      <w:r w:rsidR="00F07E2C">
        <w:rPr>
          <w:rFonts w:ascii="Times New Roman" w:eastAsia="Times New Roman" w:hAnsi="Times New Roman" w:cs="Times New Roman"/>
          <w:b/>
          <w:bCs/>
          <w:sz w:val="24"/>
          <w:szCs w:val="24"/>
          <w:u w:val="single"/>
        </w:rPr>
        <w:t>Discussion</w:t>
      </w:r>
      <w:r>
        <w:rPr>
          <w:rFonts w:ascii="Times New Roman" w:eastAsia="Times New Roman" w:hAnsi="Times New Roman" w:cs="Times New Roman"/>
          <w:b/>
          <w:bCs/>
          <w:sz w:val="24"/>
          <w:szCs w:val="24"/>
          <w:u w:val="single"/>
        </w:rPr>
        <w:t xml:space="preserve"> Questions:</w:t>
      </w:r>
    </w:p>
    <w:p w14:paraId="66C38016" w14:textId="77777777"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One - Why do we educate? How do you define a “good” education?</w:t>
      </w:r>
    </w:p>
    <w:p w14:paraId="7515B830" w14:textId="77777777" w:rsidR="00FF5FB2" w:rsidRDefault="00FF5FB2">
      <w:pPr>
        <w:spacing w:after="0"/>
        <w:rPr>
          <w:rFonts w:ascii="Times New Roman" w:eastAsia="Times New Roman" w:hAnsi="Times New Roman" w:cs="Times New Roman"/>
          <w:sz w:val="24"/>
          <w:szCs w:val="24"/>
        </w:rPr>
      </w:pPr>
    </w:p>
    <w:p w14:paraId="5D47EE5D" w14:textId="0DB02833" w:rsidR="00FF5FB2"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Week Two </w:t>
      </w:r>
      <w:r w:rsidR="00F018F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018F4">
        <w:rPr>
          <w:rFonts w:ascii="Times New Roman" w:eastAsia="Times New Roman" w:hAnsi="Times New Roman" w:cs="Times New Roman"/>
          <w:sz w:val="24"/>
          <w:szCs w:val="24"/>
        </w:rPr>
        <w:t>Article Summary 1</w:t>
      </w:r>
    </w:p>
    <w:p w14:paraId="2B905967" w14:textId="77777777" w:rsidR="00FF5FB2" w:rsidRDefault="00FF5FB2">
      <w:pPr>
        <w:spacing w:after="0"/>
        <w:rPr>
          <w:rFonts w:ascii="Times New Roman" w:eastAsia="Times New Roman" w:hAnsi="Times New Roman" w:cs="Times New Roman"/>
          <w:sz w:val="24"/>
          <w:szCs w:val="24"/>
        </w:rPr>
      </w:pPr>
    </w:p>
    <w:p w14:paraId="5BC2824F" w14:textId="77777777" w:rsidR="00FF5FB2" w:rsidRDefault="00793F86" w:rsidP="00FF5FB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Three –</w:t>
      </w:r>
      <w:r w:rsidR="006E290D">
        <w:rPr>
          <w:rFonts w:ascii="Times New Roman" w:eastAsia="Times New Roman" w:hAnsi="Times New Roman" w:cs="Times New Roman"/>
          <w:sz w:val="24"/>
          <w:szCs w:val="24"/>
        </w:rPr>
        <w:t xml:space="preserve"> </w:t>
      </w:r>
      <w:r w:rsidR="00FF5FB2">
        <w:rPr>
          <w:rFonts w:ascii="Times New Roman" w:eastAsia="Times New Roman" w:hAnsi="Times New Roman" w:cs="Times New Roman"/>
          <w:sz w:val="24"/>
          <w:szCs w:val="24"/>
        </w:rPr>
        <w:t>What characteristics of an effective middle school does your school demonstrate? What are some changes that could be made to your school to make it more effective?</w:t>
      </w:r>
    </w:p>
    <w:p w14:paraId="500DEBE3" w14:textId="77777777" w:rsidR="00793F86" w:rsidRDefault="00793F86">
      <w:pPr>
        <w:spacing w:after="0"/>
        <w:rPr>
          <w:rFonts w:ascii="Times New Roman" w:eastAsia="Times New Roman" w:hAnsi="Times New Roman" w:cs="Times New Roman"/>
          <w:sz w:val="24"/>
          <w:szCs w:val="24"/>
        </w:rPr>
      </w:pPr>
    </w:p>
    <w:p w14:paraId="411F3F7A" w14:textId="1BFC30AB"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Four –</w:t>
      </w:r>
      <w:r w:rsidR="00FF5FB2">
        <w:rPr>
          <w:rFonts w:ascii="Times New Roman" w:eastAsia="Times New Roman" w:hAnsi="Times New Roman" w:cs="Times New Roman"/>
          <w:sz w:val="24"/>
          <w:szCs w:val="24"/>
        </w:rPr>
        <w:t xml:space="preserve"> </w:t>
      </w:r>
      <w:r w:rsidR="00F018F4">
        <w:rPr>
          <w:rFonts w:ascii="Times New Roman" w:eastAsia="Times New Roman" w:hAnsi="Times New Roman" w:cs="Times New Roman"/>
          <w:sz w:val="24"/>
          <w:szCs w:val="24"/>
        </w:rPr>
        <w:t>Article Summary 2</w:t>
      </w:r>
    </w:p>
    <w:p w14:paraId="66D30741" w14:textId="77777777" w:rsidR="00FF5FB2" w:rsidRDefault="00FF5FB2">
      <w:pPr>
        <w:spacing w:after="0"/>
        <w:rPr>
          <w:rFonts w:ascii="Times New Roman" w:eastAsia="Times New Roman" w:hAnsi="Times New Roman" w:cs="Times New Roman"/>
          <w:sz w:val="24"/>
          <w:szCs w:val="24"/>
        </w:rPr>
      </w:pPr>
    </w:p>
    <w:p w14:paraId="48CA43F2" w14:textId="0C41D444"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Five –</w:t>
      </w:r>
      <w:r w:rsidR="00FF5FB2">
        <w:rPr>
          <w:rFonts w:ascii="Times New Roman" w:eastAsia="Times New Roman" w:hAnsi="Times New Roman" w:cs="Times New Roman"/>
          <w:sz w:val="24"/>
          <w:szCs w:val="24"/>
        </w:rPr>
        <w:t xml:space="preserve"> </w:t>
      </w:r>
      <w:r w:rsidR="003F5F49">
        <w:rPr>
          <w:rFonts w:ascii="Times New Roman" w:eastAsia="Times New Roman" w:hAnsi="Times New Roman" w:cs="Times New Roman"/>
          <w:sz w:val="24"/>
          <w:szCs w:val="24"/>
        </w:rPr>
        <w:t>Article Summary 3</w:t>
      </w:r>
    </w:p>
    <w:p w14:paraId="129D7402" w14:textId="77777777" w:rsidR="00FF5FB2" w:rsidRDefault="00FF5FB2">
      <w:pPr>
        <w:spacing w:after="0"/>
        <w:rPr>
          <w:rFonts w:ascii="Times New Roman" w:eastAsia="Times New Roman" w:hAnsi="Times New Roman" w:cs="Times New Roman"/>
          <w:sz w:val="24"/>
          <w:szCs w:val="24"/>
        </w:rPr>
      </w:pPr>
    </w:p>
    <w:p w14:paraId="3D782314" w14:textId="3E8C9194"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Six –</w:t>
      </w:r>
      <w:r w:rsidR="00FF5FB2">
        <w:rPr>
          <w:rFonts w:ascii="Times New Roman" w:eastAsia="Times New Roman" w:hAnsi="Times New Roman" w:cs="Times New Roman"/>
          <w:sz w:val="24"/>
          <w:szCs w:val="24"/>
        </w:rPr>
        <w:t xml:space="preserve"> </w:t>
      </w:r>
      <w:r w:rsidR="003F5F49">
        <w:rPr>
          <w:rFonts w:ascii="Times New Roman" w:eastAsia="Times New Roman" w:hAnsi="Times New Roman" w:cs="Times New Roman"/>
          <w:sz w:val="24"/>
          <w:szCs w:val="24"/>
        </w:rPr>
        <w:t>Article Summary 4</w:t>
      </w:r>
      <w:bookmarkStart w:id="0" w:name="_GoBack"/>
      <w:bookmarkEnd w:id="0"/>
    </w:p>
    <w:p w14:paraId="44E69281" w14:textId="77777777" w:rsidR="00FF5FB2" w:rsidRDefault="00FF5FB2">
      <w:pPr>
        <w:spacing w:after="0"/>
        <w:rPr>
          <w:rFonts w:ascii="Times New Roman" w:eastAsia="Times New Roman" w:hAnsi="Times New Roman" w:cs="Times New Roman"/>
          <w:sz w:val="24"/>
          <w:szCs w:val="24"/>
        </w:rPr>
      </w:pPr>
    </w:p>
    <w:p w14:paraId="5C8F2957" w14:textId="4EF8F799"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Seven –</w:t>
      </w:r>
      <w:r w:rsidR="00FF5FB2">
        <w:rPr>
          <w:rFonts w:ascii="Times New Roman" w:eastAsia="Times New Roman" w:hAnsi="Times New Roman" w:cs="Times New Roman"/>
          <w:sz w:val="24"/>
          <w:szCs w:val="24"/>
        </w:rPr>
        <w:t xml:space="preserve"> </w:t>
      </w:r>
      <w:r w:rsidR="00F018F4">
        <w:rPr>
          <w:rFonts w:ascii="Times New Roman" w:eastAsia="Times New Roman" w:hAnsi="Times New Roman" w:cs="Times New Roman"/>
          <w:sz w:val="24"/>
          <w:szCs w:val="24"/>
        </w:rPr>
        <w:t>Article Summary 5</w:t>
      </w:r>
    </w:p>
    <w:p w14:paraId="7B31DD92" w14:textId="77777777" w:rsidR="00FF5FB2" w:rsidRDefault="00FF5FB2">
      <w:pPr>
        <w:spacing w:after="0"/>
        <w:rPr>
          <w:rFonts w:ascii="Times New Roman" w:eastAsia="Times New Roman" w:hAnsi="Times New Roman" w:cs="Times New Roman"/>
          <w:sz w:val="24"/>
          <w:szCs w:val="24"/>
        </w:rPr>
      </w:pPr>
    </w:p>
    <w:p w14:paraId="430E2A9E"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Eight –</w:t>
      </w:r>
      <w:r w:rsidR="00FF5FB2">
        <w:rPr>
          <w:rFonts w:ascii="Times New Roman" w:eastAsia="Times New Roman" w:hAnsi="Times New Roman" w:cs="Times New Roman"/>
          <w:sz w:val="24"/>
          <w:szCs w:val="24"/>
        </w:rPr>
        <w:t xml:space="preserve"> Do you think classes should be separated by gender? Why? Would you rather teach a class of girls or boys? Why?</w:t>
      </w:r>
    </w:p>
    <w:p w14:paraId="1185BD8D" w14:textId="77777777" w:rsidR="00FF5FB2" w:rsidRDefault="00FF5FB2">
      <w:pPr>
        <w:spacing w:after="0"/>
        <w:rPr>
          <w:rFonts w:ascii="Times New Roman" w:eastAsia="Times New Roman" w:hAnsi="Times New Roman" w:cs="Times New Roman"/>
          <w:sz w:val="24"/>
          <w:szCs w:val="24"/>
        </w:rPr>
      </w:pPr>
    </w:p>
    <w:p w14:paraId="52C58F02"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Nine –</w:t>
      </w:r>
      <w:r w:rsidR="00FF5FB2">
        <w:rPr>
          <w:rFonts w:ascii="Times New Roman" w:eastAsia="Times New Roman" w:hAnsi="Times New Roman" w:cs="Times New Roman"/>
          <w:sz w:val="24"/>
          <w:szCs w:val="24"/>
        </w:rPr>
        <w:t xml:space="preserve"> Do you believe your students will grow up in a less racist society? Why or why not?</w:t>
      </w:r>
    </w:p>
    <w:p w14:paraId="000C0FD4" w14:textId="77777777" w:rsidR="00FF5FB2" w:rsidRDefault="00FF5FB2">
      <w:pPr>
        <w:spacing w:after="0"/>
        <w:rPr>
          <w:rFonts w:ascii="Times New Roman" w:eastAsia="Times New Roman" w:hAnsi="Times New Roman" w:cs="Times New Roman"/>
          <w:sz w:val="24"/>
          <w:szCs w:val="24"/>
        </w:rPr>
      </w:pPr>
    </w:p>
    <w:p w14:paraId="69C7F228"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Ten –</w:t>
      </w:r>
      <w:r w:rsidR="00FF5FB2">
        <w:rPr>
          <w:rFonts w:ascii="Times New Roman" w:eastAsia="Times New Roman" w:hAnsi="Times New Roman" w:cs="Times New Roman"/>
          <w:sz w:val="24"/>
          <w:szCs w:val="24"/>
        </w:rPr>
        <w:t xml:space="preserve"> What structures are in place at your middle school? Have you learned about any other structures that might be more effective? Why or why not?</w:t>
      </w:r>
    </w:p>
    <w:p w14:paraId="36A1E6F0" w14:textId="77777777" w:rsidR="00FF5FB2" w:rsidRDefault="00FF5FB2">
      <w:pPr>
        <w:spacing w:after="0"/>
        <w:rPr>
          <w:rFonts w:ascii="Times New Roman" w:eastAsia="Times New Roman" w:hAnsi="Times New Roman" w:cs="Times New Roman"/>
          <w:sz w:val="24"/>
          <w:szCs w:val="24"/>
        </w:rPr>
      </w:pPr>
    </w:p>
    <w:p w14:paraId="7C2556B5"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Eleven –</w:t>
      </w:r>
      <w:r w:rsidR="00FF5FB2">
        <w:rPr>
          <w:rFonts w:ascii="Times New Roman" w:eastAsia="Times New Roman" w:hAnsi="Times New Roman" w:cs="Times New Roman"/>
          <w:sz w:val="24"/>
          <w:szCs w:val="24"/>
        </w:rPr>
        <w:t xml:space="preserve"> </w:t>
      </w:r>
      <w:r w:rsidR="00E8196F">
        <w:rPr>
          <w:rFonts w:ascii="Times New Roman" w:eastAsia="Times New Roman" w:hAnsi="Times New Roman" w:cs="Times New Roman"/>
          <w:sz w:val="24"/>
          <w:szCs w:val="24"/>
        </w:rPr>
        <w:t>What is curriculum? Who controls the curriculum in your classroom?</w:t>
      </w:r>
    </w:p>
    <w:p w14:paraId="3F7C4F92" w14:textId="77777777" w:rsidR="00E8196F" w:rsidRDefault="00E8196F">
      <w:pPr>
        <w:spacing w:after="0"/>
        <w:rPr>
          <w:rFonts w:ascii="Times New Roman" w:eastAsia="Times New Roman" w:hAnsi="Times New Roman" w:cs="Times New Roman"/>
          <w:sz w:val="24"/>
          <w:szCs w:val="24"/>
        </w:rPr>
      </w:pPr>
    </w:p>
    <w:p w14:paraId="1F056A95"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Twelve –</w:t>
      </w:r>
      <w:r w:rsidR="00E8196F">
        <w:rPr>
          <w:rFonts w:ascii="Times New Roman" w:eastAsia="Times New Roman" w:hAnsi="Times New Roman" w:cs="Times New Roman"/>
          <w:sz w:val="24"/>
          <w:szCs w:val="24"/>
        </w:rPr>
        <w:t xml:space="preserve"> Considering many educational reforms are business practices, can the aims of education be managed by the practices of business? Why or why not?</w:t>
      </w:r>
    </w:p>
    <w:p w14:paraId="2DD6A81A" w14:textId="77777777" w:rsidR="00E8196F" w:rsidRDefault="00E8196F">
      <w:pPr>
        <w:spacing w:after="0"/>
        <w:rPr>
          <w:rFonts w:ascii="Times New Roman" w:eastAsia="Times New Roman" w:hAnsi="Times New Roman" w:cs="Times New Roman"/>
          <w:sz w:val="24"/>
          <w:szCs w:val="24"/>
        </w:rPr>
      </w:pPr>
    </w:p>
    <w:p w14:paraId="1EFBBC59"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Thirteen –</w:t>
      </w:r>
      <w:r w:rsidR="00E8196F">
        <w:rPr>
          <w:rFonts w:ascii="Times New Roman" w:eastAsia="Times New Roman" w:hAnsi="Times New Roman" w:cs="Times New Roman"/>
          <w:sz w:val="24"/>
          <w:szCs w:val="24"/>
        </w:rPr>
        <w:t xml:space="preserve"> If education is all about excellence, then what is so bad about testing it?</w:t>
      </w:r>
    </w:p>
    <w:p w14:paraId="3A756013" w14:textId="77777777" w:rsidR="00E8196F" w:rsidRDefault="00E8196F">
      <w:pPr>
        <w:spacing w:after="0"/>
        <w:rPr>
          <w:rFonts w:ascii="Times New Roman" w:eastAsia="Times New Roman" w:hAnsi="Times New Roman" w:cs="Times New Roman"/>
          <w:sz w:val="24"/>
          <w:szCs w:val="24"/>
        </w:rPr>
      </w:pPr>
    </w:p>
    <w:p w14:paraId="43F38627"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Fourteen –</w:t>
      </w:r>
      <w:r w:rsidR="00E8196F">
        <w:rPr>
          <w:rFonts w:ascii="Times New Roman" w:eastAsia="Times New Roman" w:hAnsi="Times New Roman" w:cs="Times New Roman"/>
          <w:sz w:val="24"/>
          <w:szCs w:val="24"/>
        </w:rPr>
        <w:t xml:space="preserve"> Do you agree that it is the right of any society to reward certain skills and not others?</w:t>
      </w:r>
    </w:p>
    <w:p w14:paraId="706E6A6B" w14:textId="77777777" w:rsidR="00E8196F" w:rsidRDefault="00E8196F">
      <w:pPr>
        <w:spacing w:after="0"/>
        <w:rPr>
          <w:rFonts w:ascii="Times New Roman" w:eastAsia="Times New Roman" w:hAnsi="Times New Roman" w:cs="Times New Roman"/>
          <w:sz w:val="24"/>
          <w:szCs w:val="24"/>
        </w:rPr>
      </w:pPr>
    </w:p>
    <w:p w14:paraId="56F58C6C" w14:textId="77777777"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Fifteen –</w:t>
      </w:r>
      <w:r w:rsidR="00E8196F">
        <w:rPr>
          <w:rFonts w:ascii="Times New Roman" w:eastAsia="Times New Roman" w:hAnsi="Times New Roman" w:cs="Times New Roman"/>
          <w:sz w:val="24"/>
          <w:szCs w:val="24"/>
        </w:rPr>
        <w:t xml:space="preserve"> What does the future of middle school look like?</w:t>
      </w:r>
    </w:p>
    <w:p w14:paraId="2518E753" w14:textId="77777777" w:rsidR="00793F86" w:rsidRDefault="009965AC" w:rsidP="009965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76F17B2" w14:textId="77777777" w:rsidR="009965AC" w:rsidRPr="009965AC" w:rsidRDefault="009965AC">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Rubrics:</w:t>
      </w:r>
    </w:p>
    <w:p w14:paraId="0BECD884" w14:textId="77777777" w:rsidR="009965AC" w:rsidRDefault="002E5DB4" w:rsidP="009965AC">
      <w:pPr>
        <w:pStyle w:val="Heading1"/>
        <w:rPr>
          <w:rFonts w:eastAsia="Times New Roman"/>
        </w:rPr>
      </w:pPr>
      <w:r>
        <w:fldChar w:fldCharType="begin"/>
      </w:r>
      <w:r>
        <w:instrText xml:space="preserve"> HYPERLINK "http://www.taskstream.com/" \t "_blank" </w:instrText>
      </w:r>
      <w:r>
        <w:fldChar w:fldCharType="end"/>
      </w:r>
      <w:r w:rsidR="009965AC">
        <w:rPr>
          <w:rFonts w:eastAsia="Times New Roman"/>
        </w:rPr>
        <w:t xml:space="preserve">General Report Rubric </w:t>
      </w:r>
    </w:p>
    <w:p w14:paraId="183AF30F" w14:textId="77777777" w:rsidR="009965AC" w:rsidRDefault="009965AC" w:rsidP="009965AC">
      <w:pPr>
        <w:pStyle w:val="z-TopofForm"/>
      </w:pPr>
      <w:r>
        <w:t>Top of Form</w:t>
      </w:r>
    </w:p>
    <w:tbl>
      <w:tblPr>
        <w:tblStyle w:val="TableGrid"/>
        <w:tblW w:w="5000" w:type="pct"/>
        <w:tblLook w:val="04A0" w:firstRow="1" w:lastRow="0" w:firstColumn="1" w:lastColumn="0" w:noHBand="0" w:noVBand="1"/>
      </w:tblPr>
      <w:tblGrid>
        <w:gridCol w:w="2076"/>
        <w:gridCol w:w="1906"/>
        <w:gridCol w:w="1906"/>
        <w:gridCol w:w="1906"/>
        <w:gridCol w:w="1906"/>
        <w:gridCol w:w="1316"/>
      </w:tblGrid>
      <w:tr w:rsidR="009965AC" w:rsidRPr="009965AC" w14:paraId="68E8C6C1" w14:textId="77777777" w:rsidTr="009A2A7A">
        <w:trPr>
          <w:tblHeader/>
        </w:trPr>
        <w:tc>
          <w:tcPr>
            <w:tcW w:w="0" w:type="auto"/>
            <w:tcBorders>
              <w:top w:val="nil"/>
              <w:left w:val="nil"/>
              <w:bottom w:val="single" w:sz="4" w:space="0" w:color="000000"/>
            </w:tcBorders>
            <w:shd w:val="clear" w:color="auto" w:fill="auto"/>
            <w:vAlign w:val="center"/>
            <w:hideMark/>
          </w:tcPr>
          <w:p w14:paraId="288B3548"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Levels/Criteria</w:t>
            </w:r>
          </w:p>
        </w:tc>
        <w:tc>
          <w:tcPr>
            <w:tcW w:w="865" w:type="pct"/>
            <w:tcBorders>
              <w:bottom w:val="single" w:sz="4" w:space="0" w:color="000000"/>
            </w:tcBorders>
            <w:shd w:val="clear" w:color="auto" w:fill="auto"/>
            <w:vAlign w:val="center"/>
            <w:hideMark/>
          </w:tcPr>
          <w:p w14:paraId="7F87D2C9"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4 </w:t>
            </w:r>
          </w:p>
        </w:tc>
        <w:tc>
          <w:tcPr>
            <w:tcW w:w="865" w:type="pct"/>
            <w:tcBorders>
              <w:bottom w:val="single" w:sz="4" w:space="0" w:color="000000"/>
            </w:tcBorders>
            <w:shd w:val="clear" w:color="auto" w:fill="auto"/>
            <w:vAlign w:val="center"/>
            <w:hideMark/>
          </w:tcPr>
          <w:p w14:paraId="18AE5BBD"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3 </w:t>
            </w:r>
          </w:p>
        </w:tc>
        <w:tc>
          <w:tcPr>
            <w:tcW w:w="865" w:type="pct"/>
            <w:tcBorders>
              <w:bottom w:val="single" w:sz="4" w:space="0" w:color="000000"/>
            </w:tcBorders>
            <w:shd w:val="clear" w:color="auto" w:fill="auto"/>
            <w:vAlign w:val="center"/>
            <w:hideMark/>
          </w:tcPr>
          <w:p w14:paraId="740218BB"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2 </w:t>
            </w:r>
          </w:p>
        </w:tc>
        <w:tc>
          <w:tcPr>
            <w:tcW w:w="865" w:type="pct"/>
            <w:tcBorders>
              <w:bottom w:val="single" w:sz="4" w:space="0" w:color="000000"/>
            </w:tcBorders>
            <w:shd w:val="clear" w:color="auto" w:fill="auto"/>
            <w:vAlign w:val="center"/>
            <w:hideMark/>
          </w:tcPr>
          <w:p w14:paraId="0F7BAB2F"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14:paraId="1662D742" w14:textId="77777777" w:rsidR="009965AC" w:rsidRPr="009965AC" w:rsidRDefault="009965AC" w:rsidP="00F018F4">
            <w:pPr>
              <w:jc w:val="center"/>
              <w:rPr>
                <w:rFonts w:ascii="Times New Roman" w:eastAsia="Times New Roman" w:hAnsi="Times New Roman" w:cs="Times New Roman"/>
                <w:b/>
                <w:bCs/>
              </w:rPr>
            </w:pPr>
            <w:r w:rsidRPr="009965AC">
              <w:rPr>
                <w:rFonts w:ascii="Times New Roman" w:eastAsia="Times New Roman" w:hAnsi="Times New Roman" w:cs="Times New Roman"/>
                <w:b/>
                <w:bCs/>
              </w:rPr>
              <w:t>Score/Level</w:t>
            </w:r>
          </w:p>
        </w:tc>
      </w:tr>
      <w:tr w:rsidR="009965AC" w:rsidRPr="009965AC" w14:paraId="07B0AB16" w14:textId="77777777" w:rsidTr="009A2A7A">
        <w:tc>
          <w:tcPr>
            <w:tcW w:w="0" w:type="auto"/>
            <w:tcBorders>
              <w:top w:val="single" w:sz="4" w:space="0" w:color="000000"/>
              <w:bottom w:val="single" w:sz="4" w:space="0" w:color="000000"/>
            </w:tcBorders>
            <w:shd w:val="clear" w:color="auto" w:fill="auto"/>
            <w:hideMark/>
          </w:tcPr>
          <w:p w14:paraId="451DDAC4"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Context of and Purpose for Writing</w:t>
            </w:r>
            <w:r w:rsidRPr="009965AC">
              <w:rPr>
                <w:rFonts w:ascii="Times New Roman" w:eastAsia="Times New Roman" w:hAnsi="Times New Roman" w:cs="Times New Roman"/>
              </w:rPr>
              <w:br/>
              <w:t xml:space="preserve">Includes considerations of audience, purpose, and the circumstances surrounding the writing task(s). </w:t>
            </w:r>
          </w:p>
        </w:tc>
        <w:tc>
          <w:tcPr>
            <w:tcW w:w="0" w:type="auto"/>
            <w:tcBorders>
              <w:top w:val="single" w:sz="4" w:space="0" w:color="000000"/>
              <w:bottom w:val="single" w:sz="4" w:space="0" w:color="000000"/>
            </w:tcBorders>
            <w:shd w:val="clear" w:color="auto" w:fill="auto"/>
            <w:hideMark/>
          </w:tcPr>
          <w:p w14:paraId="255E6653"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Demonstrates a thorough understanding of context, audience, and purpose that is responsive to the assigned task(s) and focuses all elements of the work. </w:t>
            </w:r>
          </w:p>
        </w:tc>
        <w:tc>
          <w:tcPr>
            <w:tcW w:w="0" w:type="auto"/>
            <w:tcBorders>
              <w:top w:val="single" w:sz="4" w:space="0" w:color="000000"/>
              <w:bottom w:val="single" w:sz="4" w:space="0" w:color="000000"/>
            </w:tcBorders>
            <w:shd w:val="clear" w:color="auto" w:fill="auto"/>
            <w:hideMark/>
          </w:tcPr>
          <w:p w14:paraId="31883ED1"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Demonstrates adequate consideration of context, audience, and purpose and a clear focus on the assigned task(s) (e.g., the task aligns with audience, purpose, and context). </w:t>
            </w:r>
          </w:p>
        </w:tc>
        <w:tc>
          <w:tcPr>
            <w:tcW w:w="0" w:type="auto"/>
            <w:tcBorders>
              <w:top w:val="single" w:sz="4" w:space="0" w:color="000000"/>
              <w:bottom w:val="single" w:sz="4" w:space="0" w:color="000000"/>
            </w:tcBorders>
            <w:shd w:val="clear" w:color="auto" w:fill="auto"/>
            <w:hideMark/>
          </w:tcPr>
          <w:p w14:paraId="52DEA866"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Demonstrates awareness of context, audience, purpose, and to the assigned tasks(s) (e.g., begins to show awareness of audience's perceptions and assumptions). </w:t>
            </w:r>
          </w:p>
        </w:tc>
        <w:tc>
          <w:tcPr>
            <w:tcW w:w="0" w:type="auto"/>
            <w:tcBorders>
              <w:top w:val="single" w:sz="4" w:space="0" w:color="000000"/>
              <w:bottom w:val="single" w:sz="4" w:space="0" w:color="000000"/>
            </w:tcBorders>
            <w:shd w:val="clear" w:color="auto" w:fill="auto"/>
            <w:hideMark/>
          </w:tcPr>
          <w:p w14:paraId="42EF2E0A"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Demonstrates minimal attention to context, audience, purpose, and to the assigned tasks(s) (e.g., expectation of instructor or self as audience). </w:t>
            </w:r>
          </w:p>
        </w:tc>
        <w:tc>
          <w:tcPr>
            <w:tcW w:w="0" w:type="auto"/>
            <w:tcBorders>
              <w:top w:val="single" w:sz="4" w:space="0" w:color="000000"/>
              <w:bottom w:val="single" w:sz="4" w:space="0" w:color="000000"/>
            </w:tcBorders>
            <w:shd w:val="clear" w:color="auto" w:fill="auto"/>
            <w:hideMark/>
          </w:tcPr>
          <w:p w14:paraId="6CC61F6E"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14:paraId="3C19A19E" w14:textId="77777777" w:rsidTr="009A2A7A">
        <w:tc>
          <w:tcPr>
            <w:tcW w:w="0" w:type="auto"/>
            <w:tcBorders>
              <w:top w:val="single" w:sz="4" w:space="0" w:color="000000"/>
              <w:bottom w:val="single" w:sz="4" w:space="0" w:color="000000"/>
            </w:tcBorders>
            <w:shd w:val="clear" w:color="auto" w:fill="auto"/>
            <w:hideMark/>
          </w:tcPr>
          <w:p w14:paraId="1FA022AB"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Content Development </w:t>
            </w:r>
          </w:p>
        </w:tc>
        <w:tc>
          <w:tcPr>
            <w:tcW w:w="0" w:type="auto"/>
            <w:tcBorders>
              <w:top w:val="single" w:sz="4" w:space="0" w:color="000000"/>
              <w:bottom w:val="single" w:sz="4" w:space="0" w:color="000000"/>
            </w:tcBorders>
            <w:shd w:val="clear" w:color="auto" w:fill="auto"/>
            <w:hideMark/>
          </w:tcPr>
          <w:p w14:paraId="5D5EAC06"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illustrate mastery of the subject, conveying the writer's understanding, and shaping the whole work. </w:t>
            </w:r>
          </w:p>
        </w:tc>
        <w:tc>
          <w:tcPr>
            <w:tcW w:w="0" w:type="auto"/>
            <w:tcBorders>
              <w:top w:val="single" w:sz="4" w:space="0" w:color="000000"/>
              <w:bottom w:val="single" w:sz="4" w:space="0" w:color="000000"/>
            </w:tcBorders>
            <w:shd w:val="clear" w:color="auto" w:fill="auto"/>
            <w:hideMark/>
          </w:tcPr>
          <w:p w14:paraId="13FA3AF9"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explore ideas within the context of the discipline and shape the whole work. </w:t>
            </w:r>
          </w:p>
        </w:tc>
        <w:tc>
          <w:tcPr>
            <w:tcW w:w="0" w:type="auto"/>
            <w:tcBorders>
              <w:top w:val="single" w:sz="4" w:space="0" w:color="000000"/>
              <w:bottom w:val="single" w:sz="4" w:space="0" w:color="000000"/>
            </w:tcBorders>
            <w:shd w:val="clear" w:color="auto" w:fill="auto"/>
            <w:hideMark/>
          </w:tcPr>
          <w:p w14:paraId="01B51F4E"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and explore ideas through most of the work. </w:t>
            </w:r>
          </w:p>
        </w:tc>
        <w:tc>
          <w:tcPr>
            <w:tcW w:w="0" w:type="auto"/>
            <w:tcBorders>
              <w:top w:val="single" w:sz="4" w:space="0" w:color="000000"/>
              <w:bottom w:val="single" w:sz="4" w:space="0" w:color="000000"/>
            </w:tcBorders>
            <w:shd w:val="clear" w:color="auto" w:fill="auto"/>
            <w:hideMark/>
          </w:tcPr>
          <w:p w14:paraId="1C7E9355"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simple ideas in some parts of the work. </w:t>
            </w:r>
          </w:p>
        </w:tc>
        <w:tc>
          <w:tcPr>
            <w:tcW w:w="0" w:type="auto"/>
            <w:tcBorders>
              <w:top w:val="single" w:sz="4" w:space="0" w:color="000000"/>
              <w:bottom w:val="single" w:sz="4" w:space="0" w:color="000000"/>
            </w:tcBorders>
            <w:shd w:val="clear" w:color="auto" w:fill="auto"/>
            <w:hideMark/>
          </w:tcPr>
          <w:p w14:paraId="3EE6ECDD"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14:paraId="7A81FC05" w14:textId="77777777" w:rsidTr="009A2A7A">
        <w:tc>
          <w:tcPr>
            <w:tcW w:w="0" w:type="auto"/>
            <w:tcBorders>
              <w:top w:val="single" w:sz="4" w:space="0" w:color="000000"/>
              <w:bottom w:val="single" w:sz="4" w:space="0" w:color="000000"/>
            </w:tcBorders>
            <w:shd w:val="clear" w:color="auto" w:fill="auto"/>
            <w:hideMark/>
          </w:tcPr>
          <w:p w14:paraId="3E5A013E"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000000"/>
            </w:tcBorders>
            <w:shd w:val="clear" w:color="auto" w:fill="auto"/>
            <w:hideMark/>
          </w:tcPr>
          <w:p w14:paraId="1DEE6F02"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000000"/>
            </w:tcBorders>
            <w:shd w:val="clear" w:color="auto" w:fill="auto"/>
            <w:hideMark/>
          </w:tcPr>
          <w:p w14:paraId="5F255E24"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000000"/>
            </w:tcBorders>
            <w:shd w:val="clear" w:color="auto" w:fill="auto"/>
            <w:hideMark/>
          </w:tcPr>
          <w:p w14:paraId="379970AF"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000000"/>
            </w:tcBorders>
            <w:shd w:val="clear" w:color="auto" w:fill="auto"/>
            <w:hideMark/>
          </w:tcPr>
          <w:p w14:paraId="1484A8BE"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000000"/>
            </w:tcBorders>
            <w:shd w:val="clear" w:color="auto" w:fill="auto"/>
            <w:hideMark/>
          </w:tcPr>
          <w:p w14:paraId="404A3938"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14:paraId="385E5630" w14:textId="77777777" w:rsidTr="009A2A7A">
        <w:tc>
          <w:tcPr>
            <w:tcW w:w="0" w:type="auto"/>
            <w:tcBorders>
              <w:top w:val="single" w:sz="4" w:space="0" w:color="000000"/>
              <w:bottom w:val="single" w:sz="4" w:space="0" w:color="000000"/>
            </w:tcBorders>
            <w:shd w:val="clear" w:color="auto" w:fill="auto"/>
            <w:hideMark/>
          </w:tcPr>
          <w:p w14:paraId="67AE547C"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14:paraId="25EBFEE0"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14:paraId="699DAB71"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14:paraId="60C7069C"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14:paraId="4E55727A"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14:paraId="3F158A10"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14:paraId="533EB012" w14:textId="77777777" w:rsidTr="009A2A7A">
        <w:tc>
          <w:tcPr>
            <w:tcW w:w="0" w:type="auto"/>
            <w:tcBorders>
              <w:top w:val="single" w:sz="4" w:space="0" w:color="000000"/>
              <w:bottom w:val="single" w:sz="4" w:space="0" w:color="000000"/>
            </w:tcBorders>
            <w:shd w:val="clear" w:color="auto" w:fill="auto"/>
            <w:hideMark/>
          </w:tcPr>
          <w:p w14:paraId="161D4921"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14:paraId="7C8B3AB8"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all of the following information use strategies (use of citations and references; choice of paraphrasing, summary, or quoting; using information in ways that are true to original context; distinguishing between common knowledge and ideas requiring attribution) and demonstrate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14:paraId="0458ACD8"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three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14:paraId="58EB81A8"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two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14:paraId="5DD9E3CB"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one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14:paraId="0B04D3D1"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w:t>
            </w:r>
          </w:p>
        </w:tc>
      </w:tr>
      <w:tr w:rsidR="009965AC" w:rsidRPr="009965AC" w14:paraId="15CB13F6" w14:textId="77777777" w:rsidTr="009A2A7A">
        <w:tc>
          <w:tcPr>
            <w:tcW w:w="0" w:type="auto"/>
            <w:tcBorders>
              <w:top w:val="single" w:sz="4" w:space="0" w:color="000000"/>
              <w:bottom w:val="single" w:sz="4" w:space="0" w:color="auto"/>
            </w:tcBorders>
            <w:shd w:val="clear" w:color="auto" w:fill="auto"/>
            <w:hideMark/>
          </w:tcPr>
          <w:p w14:paraId="26F596C1"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Conclusions </w:t>
            </w:r>
          </w:p>
        </w:tc>
        <w:tc>
          <w:tcPr>
            <w:tcW w:w="0" w:type="auto"/>
            <w:tcBorders>
              <w:top w:val="single" w:sz="4" w:space="0" w:color="000000"/>
              <w:bottom w:val="single" w:sz="4" w:space="0" w:color="auto"/>
            </w:tcBorders>
            <w:shd w:val="clear" w:color="auto" w:fill="auto"/>
            <w:hideMark/>
          </w:tcPr>
          <w:p w14:paraId="36A53963"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that is a logical extrapolation from the inquiry findings. </w:t>
            </w:r>
          </w:p>
        </w:tc>
        <w:tc>
          <w:tcPr>
            <w:tcW w:w="0" w:type="auto"/>
            <w:tcBorders>
              <w:top w:val="single" w:sz="4" w:space="0" w:color="000000"/>
              <w:bottom w:val="single" w:sz="4" w:space="0" w:color="auto"/>
            </w:tcBorders>
            <w:shd w:val="clear" w:color="auto" w:fill="auto"/>
            <w:hideMark/>
          </w:tcPr>
          <w:p w14:paraId="7B976B8B"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focused solely on the inquiry findings. The conclusion arises specifically from and responds specifically to the inquiry findings. </w:t>
            </w:r>
          </w:p>
        </w:tc>
        <w:tc>
          <w:tcPr>
            <w:tcW w:w="0" w:type="auto"/>
            <w:tcBorders>
              <w:top w:val="single" w:sz="4" w:space="0" w:color="000000"/>
              <w:bottom w:val="single" w:sz="4" w:space="0" w:color="auto"/>
            </w:tcBorders>
            <w:shd w:val="clear" w:color="auto" w:fill="auto"/>
            <w:hideMark/>
          </w:tcPr>
          <w:p w14:paraId="7B05B8DD"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States a general conclusion that, because it is so general, also applies beyond the scope of the inquiry findings. </w:t>
            </w:r>
          </w:p>
        </w:tc>
        <w:tc>
          <w:tcPr>
            <w:tcW w:w="0" w:type="auto"/>
            <w:tcBorders>
              <w:top w:val="single" w:sz="4" w:space="0" w:color="000000"/>
              <w:bottom w:val="single" w:sz="4" w:space="0" w:color="auto"/>
            </w:tcBorders>
            <w:shd w:val="clear" w:color="auto" w:fill="auto"/>
            <w:hideMark/>
          </w:tcPr>
          <w:p w14:paraId="259202C7"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xml:space="preserve">States an ambiguous, illogical, or unsupportable conclusion from inquiry findings. </w:t>
            </w:r>
          </w:p>
        </w:tc>
        <w:tc>
          <w:tcPr>
            <w:tcW w:w="0" w:type="auto"/>
            <w:tcBorders>
              <w:top w:val="single" w:sz="4" w:space="0" w:color="000000"/>
              <w:bottom w:val="single" w:sz="4" w:space="0" w:color="auto"/>
            </w:tcBorders>
            <w:shd w:val="clear" w:color="auto" w:fill="auto"/>
            <w:hideMark/>
          </w:tcPr>
          <w:p w14:paraId="6D8155F2" w14:textId="77777777" w:rsidR="009965AC" w:rsidRPr="009965AC" w:rsidRDefault="009965AC" w:rsidP="00F018F4">
            <w:pPr>
              <w:rPr>
                <w:rFonts w:ascii="Times New Roman" w:eastAsia="Times New Roman" w:hAnsi="Times New Roman" w:cs="Times New Roman"/>
              </w:rPr>
            </w:pPr>
            <w:r w:rsidRPr="009965AC">
              <w:rPr>
                <w:rFonts w:ascii="Times New Roman" w:eastAsia="Times New Roman" w:hAnsi="Times New Roman" w:cs="Times New Roman"/>
              </w:rPr>
              <w:t> </w:t>
            </w:r>
          </w:p>
        </w:tc>
      </w:tr>
    </w:tbl>
    <w:p w14:paraId="2AC97F56" w14:textId="77777777" w:rsidR="00F60E3A" w:rsidRDefault="00F60E3A" w:rsidP="00F60E3A">
      <w:pPr>
        <w:pStyle w:val="Heading1"/>
        <w:rPr>
          <w:rFonts w:eastAsia="Times New Roman"/>
        </w:rPr>
      </w:pPr>
    </w:p>
    <w:p w14:paraId="0F26DE36" w14:textId="77777777" w:rsidR="00F60E3A" w:rsidRDefault="00F60E3A" w:rsidP="00F60E3A">
      <w:pPr>
        <w:rPr>
          <w:rFonts w:ascii="Arial" w:hAnsi="Arial" w:cs="Arial"/>
          <w:sz w:val="32"/>
          <w:szCs w:val="32"/>
        </w:rPr>
      </w:pPr>
      <w:r>
        <w:br w:type="page"/>
      </w:r>
    </w:p>
    <w:p w14:paraId="61277A88" w14:textId="77777777" w:rsidR="00F60E3A" w:rsidRDefault="002E5DB4" w:rsidP="00F60E3A">
      <w:pPr>
        <w:pStyle w:val="Heading1"/>
        <w:rPr>
          <w:rFonts w:eastAsia="Times New Roman"/>
        </w:rPr>
      </w:pPr>
      <w:r>
        <w:lastRenderedPageBreak/>
        <w:fldChar w:fldCharType="begin"/>
      </w:r>
      <w:r>
        <w:instrText xml:space="preserve"> HYPERLINK "http://www.taskstream.com/" \t "_blank" </w:instrText>
      </w:r>
      <w:r>
        <w:fldChar w:fldCharType="end"/>
      </w:r>
      <w:r w:rsidR="00F60E3A">
        <w:rPr>
          <w:rFonts w:eastAsia="Times New Roman"/>
        </w:rPr>
        <w:t xml:space="preserve">Project Rubric </w:t>
      </w:r>
    </w:p>
    <w:p w14:paraId="4294A718" w14:textId="77777777" w:rsidR="00F60E3A" w:rsidRDefault="00F60E3A" w:rsidP="00F60E3A">
      <w:pPr>
        <w:pStyle w:val="z-TopofForm"/>
      </w:pPr>
      <w:r>
        <w:t>Top of Form</w:t>
      </w:r>
    </w:p>
    <w:tbl>
      <w:tblPr>
        <w:tblStyle w:val="TableGrid"/>
        <w:tblW w:w="0" w:type="auto"/>
        <w:tblLook w:val="04A0" w:firstRow="1" w:lastRow="0" w:firstColumn="1" w:lastColumn="0" w:noHBand="0" w:noVBand="1"/>
      </w:tblPr>
      <w:tblGrid>
        <w:gridCol w:w="1635"/>
        <w:gridCol w:w="2017"/>
        <w:gridCol w:w="2016"/>
        <w:gridCol w:w="2016"/>
        <w:gridCol w:w="2016"/>
        <w:gridCol w:w="1316"/>
      </w:tblGrid>
      <w:tr w:rsidR="009A2A7A" w:rsidRPr="00F60E3A" w14:paraId="3DE24AE2" w14:textId="77777777" w:rsidTr="009A2A7A">
        <w:trPr>
          <w:tblHeader/>
        </w:trPr>
        <w:tc>
          <w:tcPr>
            <w:tcW w:w="0" w:type="auto"/>
            <w:tcBorders>
              <w:top w:val="nil"/>
              <w:left w:val="nil"/>
              <w:bottom w:val="single" w:sz="4" w:space="0" w:color="000000"/>
            </w:tcBorders>
            <w:shd w:val="clear" w:color="auto" w:fill="auto"/>
            <w:vAlign w:val="center"/>
            <w:hideMark/>
          </w:tcPr>
          <w:p w14:paraId="5BDB2EF1"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Levels/Criteria</w:t>
            </w:r>
          </w:p>
        </w:tc>
        <w:tc>
          <w:tcPr>
            <w:tcW w:w="1250" w:type="pct"/>
            <w:tcBorders>
              <w:bottom w:val="single" w:sz="4" w:space="0" w:color="000000"/>
            </w:tcBorders>
            <w:shd w:val="clear" w:color="auto" w:fill="auto"/>
            <w:vAlign w:val="center"/>
            <w:hideMark/>
          </w:tcPr>
          <w:p w14:paraId="02A4AA9F"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4 </w:t>
            </w:r>
          </w:p>
        </w:tc>
        <w:tc>
          <w:tcPr>
            <w:tcW w:w="1250" w:type="pct"/>
            <w:tcBorders>
              <w:bottom w:val="single" w:sz="4" w:space="0" w:color="000000"/>
            </w:tcBorders>
            <w:shd w:val="clear" w:color="auto" w:fill="auto"/>
            <w:vAlign w:val="center"/>
            <w:hideMark/>
          </w:tcPr>
          <w:p w14:paraId="02324BCA"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3 </w:t>
            </w:r>
          </w:p>
        </w:tc>
        <w:tc>
          <w:tcPr>
            <w:tcW w:w="1250" w:type="pct"/>
            <w:tcBorders>
              <w:bottom w:val="single" w:sz="4" w:space="0" w:color="000000"/>
            </w:tcBorders>
            <w:shd w:val="clear" w:color="auto" w:fill="auto"/>
            <w:vAlign w:val="center"/>
            <w:hideMark/>
          </w:tcPr>
          <w:p w14:paraId="5E923670"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2 </w:t>
            </w:r>
          </w:p>
        </w:tc>
        <w:tc>
          <w:tcPr>
            <w:tcW w:w="1250" w:type="pct"/>
            <w:tcBorders>
              <w:bottom w:val="single" w:sz="4" w:space="0" w:color="000000"/>
            </w:tcBorders>
            <w:shd w:val="clear" w:color="auto" w:fill="auto"/>
            <w:vAlign w:val="center"/>
            <w:hideMark/>
          </w:tcPr>
          <w:p w14:paraId="2A3F3E0D"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14:paraId="573C42FA" w14:textId="77777777" w:rsidR="00F60E3A" w:rsidRPr="00F60E3A" w:rsidRDefault="00F60E3A" w:rsidP="00F018F4">
            <w:pPr>
              <w:jc w:val="center"/>
              <w:rPr>
                <w:rFonts w:ascii="Times New Roman" w:eastAsia="Times New Roman" w:hAnsi="Times New Roman" w:cs="Times New Roman"/>
                <w:b/>
                <w:bCs/>
              </w:rPr>
            </w:pPr>
            <w:r w:rsidRPr="00F60E3A">
              <w:rPr>
                <w:rFonts w:ascii="Times New Roman" w:eastAsia="Times New Roman" w:hAnsi="Times New Roman" w:cs="Times New Roman"/>
                <w:b/>
                <w:bCs/>
              </w:rPr>
              <w:t>Score/Level</w:t>
            </w:r>
          </w:p>
        </w:tc>
      </w:tr>
      <w:tr w:rsidR="00F60E3A" w:rsidRPr="00F60E3A" w14:paraId="09397B0B" w14:textId="77777777" w:rsidTr="009A2A7A">
        <w:tc>
          <w:tcPr>
            <w:tcW w:w="0" w:type="auto"/>
            <w:tcBorders>
              <w:top w:val="single" w:sz="4" w:space="0" w:color="000000"/>
              <w:bottom w:val="single" w:sz="4" w:space="0" w:color="000000"/>
            </w:tcBorders>
            <w:shd w:val="clear" w:color="auto" w:fill="auto"/>
            <w:hideMark/>
          </w:tcPr>
          <w:p w14:paraId="2D5FA6A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Evaluate Information and its Sources Critically </w:t>
            </w:r>
          </w:p>
        </w:tc>
        <w:tc>
          <w:tcPr>
            <w:tcW w:w="0" w:type="auto"/>
            <w:tcBorders>
              <w:top w:val="single" w:sz="4" w:space="0" w:color="000000"/>
              <w:bottom w:val="single" w:sz="4" w:space="0" w:color="000000"/>
            </w:tcBorders>
            <w:shd w:val="clear" w:color="auto" w:fill="auto"/>
            <w:hideMark/>
          </w:tcPr>
          <w:p w14:paraId="498A2E3D"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Thoroughly (systematically and methodically) analyzes own and others' assumptions and carefully evaluates the relevance of contexts when presenting a position. </w:t>
            </w:r>
          </w:p>
        </w:tc>
        <w:tc>
          <w:tcPr>
            <w:tcW w:w="0" w:type="auto"/>
            <w:tcBorders>
              <w:top w:val="single" w:sz="4" w:space="0" w:color="000000"/>
              <w:bottom w:val="single" w:sz="4" w:space="0" w:color="000000"/>
            </w:tcBorders>
            <w:shd w:val="clear" w:color="auto" w:fill="auto"/>
            <w:hideMark/>
          </w:tcPr>
          <w:p w14:paraId="551CA982"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Identifies own and others' assumptions and several relevant contexts when presenting a position. </w:t>
            </w:r>
          </w:p>
        </w:tc>
        <w:tc>
          <w:tcPr>
            <w:tcW w:w="0" w:type="auto"/>
            <w:tcBorders>
              <w:top w:val="single" w:sz="4" w:space="0" w:color="000000"/>
              <w:bottom w:val="single" w:sz="4" w:space="0" w:color="000000"/>
            </w:tcBorders>
            <w:shd w:val="clear" w:color="auto" w:fill="auto"/>
            <w:hideMark/>
          </w:tcPr>
          <w:p w14:paraId="479FC7C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Questions some assumptions. Identifies several relevant contexts when presenting a position. May be more aware of others' assumptions than one's own (or vice versa). </w:t>
            </w:r>
          </w:p>
        </w:tc>
        <w:tc>
          <w:tcPr>
            <w:tcW w:w="0" w:type="auto"/>
            <w:tcBorders>
              <w:top w:val="single" w:sz="4" w:space="0" w:color="000000"/>
              <w:bottom w:val="single" w:sz="4" w:space="0" w:color="000000"/>
            </w:tcBorders>
            <w:shd w:val="clear" w:color="auto" w:fill="auto"/>
            <w:hideMark/>
          </w:tcPr>
          <w:p w14:paraId="57BFF82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Shows an emerging awareness of present assumptions (sometimes labels assertions as assumptions). Begins to identify some contexts when presenting a position. </w:t>
            </w:r>
          </w:p>
        </w:tc>
        <w:tc>
          <w:tcPr>
            <w:tcW w:w="0" w:type="auto"/>
            <w:tcBorders>
              <w:top w:val="single" w:sz="4" w:space="0" w:color="000000"/>
              <w:bottom w:val="single" w:sz="4" w:space="0" w:color="000000"/>
            </w:tcBorders>
            <w:shd w:val="clear" w:color="auto" w:fill="auto"/>
            <w:hideMark/>
          </w:tcPr>
          <w:p w14:paraId="7AA0E336"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4858CA42" w14:textId="77777777" w:rsidTr="009A2A7A">
        <w:trPr>
          <w:trHeight w:val="2150"/>
        </w:trPr>
        <w:tc>
          <w:tcPr>
            <w:tcW w:w="0" w:type="auto"/>
            <w:tcBorders>
              <w:top w:val="single" w:sz="4" w:space="0" w:color="000000"/>
              <w:bottom w:val="single" w:sz="4" w:space="0" w:color="000000"/>
            </w:tcBorders>
            <w:shd w:val="clear" w:color="auto" w:fill="auto"/>
            <w:hideMark/>
          </w:tcPr>
          <w:p w14:paraId="7D32022D"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14:paraId="028A667F"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14:paraId="128ACA3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14:paraId="717C5CAC"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14:paraId="4AFC2845"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14:paraId="46A1CD96"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72938E87" w14:textId="77777777" w:rsidTr="009A2A7A">
        <w:tc>
          <w:tcPr>
            <w:tcW w:w="0" w:type="auto"/>
            <w:tcBorders>
              <w:top w:val="single" w:sz="4" w:space="0" w:color="000000"/>
              <w:bottom w:val="single" w:sz="4" w:space="0" w:color="000000"/>
            </w:tcBorders>
            <w:shd w:val="clear" w:color="auto" w:fill="auto"/>
            <w:hideMark/>
          </w:tcPr>
          <w:p w14:paraId="11542CDB"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14:paraId="65499018"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all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14:paraId="5229CDF2"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three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14:paraId="28CEA5F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two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14:paraId="1AC1C18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one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14:paraId="162A5F3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w:t>
            </w:r>
          </w:p>
        </w:tc>
      </w:tr>
      <w:tr w:rsidR="00F60E3A" w:rsidRPr="00F60E3A" w14:paraId="52946D0E" w14:textId="77777777" w:rsidTr="009A2A7A">
        <w:tc>
          <w:tcPr>
            <w:tcW w:w="0" w:type="auto"/>
            <w:tcBorders>
              <w:top w:val="single" w:sz="4" w:space="0" w:color="000000"/>
              <w:bottom w:val="single" w:sz="4" w:space="0" w:color="000000"/>
            </w:tcBorders>
            <w:shd w:val="clear" w:color="auto" w:fill="auto"/>
            <w:hideMark/>
          </w:tcPr>
          <w:p w14:paraId="21CFD12C"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Connections to Experience</w:t>
            </w:r>
            <w:r w:rsidRPr="00F60E3A">
              <w:rPr>
                <w:rFonts w:ascii="Times New Roman" w:eastAsia="Times New Roman" w:hAnsi="Times New Roman" w:cs="Times New Roman"/>
              </w:rPr>
              <w:br/>
              <w:t>Connects relevant experience and academic knowledge</w:t>
            </w:r>
          </w:p>
        </w:tc>
        <w:tc>
          <w:tcPr>
            <w:tcW w:w="0" w:type="auto"/>
            <w:tcBorders>
              <w:top w:val="single" w:sz="4" w:space="0" w:color="000000"/>
              <w:bottom w:val="single" w:sz="4" w:space="0" w:color="000000"/>
            </w:tcBorders>
            <w:shd w:val="clear" w:color="auto" w:fill="auto"/>
            <w:hideMark/>
          </w:tcPr>
          <w:p w14:paraId="3C984FD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Meaningfully synthesizes connections among experiences outside of the formal classroom (including life experiences and academic experiences such as internships and travel abroad) to deepen understanding of fields of study and to broaden own points of view. </w:t>
            </w:r>
          </w:p>
        </w:tc>
        <w:tc>
          <w:tcPr>
            <w:tcW w:w="0" w:type="auto"/>
            <w:tcBorders>
              <w:top w:val="single" w:sz="4" w:space="0" w:color="000000"/>
              <w:bottom w:val="single" w:sz="4" w:space="0" w:color="000000"/>
            </w:tcBorders>
            <w:shd w:val="clear" w:color="auto" w:fill="auto"/>
            <w:hideMark/>
          </w:tcPr>
          <w:p w14:paraId="3A3BB031"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Effectively selects and develops examples of life experiences, drawn from a variety of contexts (e.g., family life, artistic participation, civic involvement, work experience), to illuminate concepts/ theories/ frameworks of fields of study. </w:t>
            </w:r>
          </w:p>
        </w:tc>
        <w:tc>
          <w:tcPr>
            <w:tcW w:w="0" w:type="auto"/>
            <w:tcBorders>
              <w:top w:val="single" w:sz="4" w:space="0" w:color="000000"/>
              <w:bottom w:val="single" w:sz="4" w:space="0" w:color="000000"/>
            </w:tcBorders>
            <w:shd w:val="clear" w:color="auto" w:fill="auto"/>
            <w:hideMark/>
          </w:tcPr>
          <w:p w14:paraId="1EE30D6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Compares life experiences and academic knowledge to infer differences, as well as similarities, and acknowledge perspectives other than own. </w:t>
            </w:r>
          </w:p>
        </w:tc>
        <w:tc>
          <w:tcPr>
            <w:tcW w:w="0" w:type="auto"/>
            <w:tcBorders>
              <w:top w:val="single" w:sz="4" w:space="0" w:color="000000"/>
              <w:bottom w:val="single" w:sz="4" w:space="0" w:color="000000"/>
            </w:tcBorders>
            <w:shd w:val="clear" w:color="auto" w:fill="auto"/>
            <w:hideMark/>
          </w:tcPr>
          <w:p w14:paraId="0786452C"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Identifies connections between life experiences and those academic texts and ideas perceived as similar and related to own interests. </w:t>
            </w:r>
          </w:p>
        </w:tc>
        <w:tc>
          <w:tcPr>
            <w:tcW w:w="0" w:type="auto"/>
            <w:tcBorders>
              <w:top w:val="single" w:sz="4" w:space="0" w:color="000000"/>
              <w:bottom w:val="single" w:sz="4" w:space="0" w:color="000000"/>
            </w:tcBorders>
            <w:shd w:val="clear" w:color="auto" w:fill="auto"/>
            <w:hideMark/>
          </w:tcPr>
          <w:p w14:paraId="45185C2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7DF2E371" w14:textId="77777777" w:rsidTr="009A2A7A">
        <w:tc>
          <w:tcPr>
            <w:tcW w:w="0" w:type="auto"/>
            <w:tcBorders>
              <w:top w:val="single" w:sz="4" w:space="0" w:color="000000"/>
              <w:bottom w:val="single" w:sz="4" w:space="0" w:color="000000"/>
            </w:tcBorders>
            <w:shd w:val="clear" w:color="auto" w:fill="auto"/>
            <w:hideMark/>
          </w:tcPr>
          <w:p w14:paraId="23289BF6"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Connections to Discipline</w:t>
            </w:r>
            <w:r w:rsidRPr="00F60E3A">
              <w:rPr>
                <w:rFonts w:ascii="Times New Roman" w:eastAsia="Times New Roman" w:hAnsi="Times New Roman" w:cs="Times New Roman"/>
              </w:rPr>
              <w:br/>
              <w:t xml:space="preserve">Sees (makes) </w:t>
            </w:r>
            <w:r w:rsidRPr="00F60E3A">
              <w:rPr>
                <w:rFonts w:ascii="Times New Roman" w:eastAsia="Times New Roman" w:hAnsi="Times New Roman" w:cs="Times New Roman"/>
              </w:rPr>
              <w:lastRenderedPageBreak/>
              <w:t>connections across disciplines, perspectives</w:t>
            </w:r>
          </w:p>
        </w:tc>
        <w:tc>
          <w:tcPr>
            <w:tcW w:w="0" w:type="auto"/>
            <w:tcBorders>
              <w:top w:val="single" w:sz="4" w:space="0" w:color="000000"/>
              <w:bottom w:val="single" w:sz="4" w:space="0" w:color="000000"/>
            </w:tcBorders>
            <w:shd w:val="clear" w:color="auto" w:fill="auto"/>
            <w:hideMark/>
          </w:tcPr>
          <w:p w14:paraId="67F3F91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Independently creates wholes out of multiple parts </w:t>
            </w:r>
            <w:r w:rsidRPr="00F60E3A">
              <w:rPr>
                <w:rFonts w:ascii="Times New Roman" w:eastAsia="Times New Roman" w:hAnsi="Times New Roman" w:cs="Times New Roman"/>
              </w:rPr>
              <w:lastRenderedPageBreak/>
              <w:t xml:space="preserve">(synthesizes) or draws conclusions by combining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14:paraId="15A7E790"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Independently connects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14:paraId="656B2A9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When prompted, connects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14:paraId="5B4EEF26"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When prompted, presents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14:paraId="7E397964"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 </w:t>
            </w:r>
          </w:p>
        </w:tc>
      </w:tr>
      <w:tr w:rsidR="00F60E3A" w:rsidRPr="00F60E3A" w14:paraId="5DFD5B4D" w14:textId="77777777" w:rsidTr="009A2A7A">
        <w:trPr>
          <w:trHeight w:val="3590"/>
        </w:trPr>
        <w:tc>
          <w:tcPr>
            <w:tcW w:w="0" w:type="auto"/>
            <w:tcBorders>
              <w:top w:val="single" w:sz="4" w:space="0" w:color="000000"/>
              <w:bottom w:val="single" w:sz="4" w:space="0" w:color="000000"/>
            </w:tcBorders>
            <w:shd w:val="clear" w:color="auto" w:fill="auto"/>
            <w:hideMark/>
          </w:tcPr>
          <w:p w14:paraId="6A0C587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Transfer</w:t>
            </w:r>
            <w:r w:rsidRPr="00F60E3A">
              <w:rPr>
                <w:rFonts w:ascii="Times New Roman" w:eastAsia="Times New Roman" w:hAnsi="Times New Roman" w:cs="Times New Roman"/>
              </w:rPr>
              <w:br/>
              <w:t xml:space="preserve">Adapts and applies skills, abilities, theories, or methodologies gained in one situation to new situations </w:t>
            </w:r>
          </w:p>
        </w:tc>
        <w:tc>
          <w:tcPr>
            <w:tcW w:w="0" w:type="auto"/>
            <w:tcBorders>
              <w:top w:val="single" w:sz="4" w:space="0" w:color="000000"/>
              <w:bottom w:val="single" w:sz="4" w:space="0" w:color="000000"/>
            </w:tcBorders>
            <w:shd w:val="clear" w:color="auto" w:fill="auto"/>
            <w:hideMark/>
          </w:tcPr>
          <w:p w14:paraId="76AAB52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independently, skills, abilities, theories, or methodologies gained in one situation to new situations to solve difficult problems or explore complex issues in original ways. </w:t>
            </w:r>
          </w:p>
        </w:tc>
        <w:tc>
          <w:tcPr>
            <w:tcW w:w="0" w:type="auto"/>
            <w:tcBorders>
              <w:top w:val="single" w:sz="4" w:space="0" w:color="000000"/>
              <w:bottom w:val="single" w:sz="4" w:space="0" w:color="000000"/>
            </w:tcBorders>
            <w:shd w:val="clear" w:color="auto" w:fill="auto"/>
            <w:hideMark/>
          </w:tcPr>
          <w:p w14:paraId="0DF496E7"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skills, abilities, theories, or methodologies gained in one situation to new situations to solve problems or explore issues. </w:t>
            </w:r>
          </w:p>
        </w:tc>
        <w:tc>
          <w:tcPr>
            <w:tcW w:w="0" w:type="auto"/>
            <w:tcBorders>
              <w:top w:val="single" w:sz="4" w:space="0" w:color="000000"/>
              <w:bottom w:val="single" w:sz="4" w:space="0" w:color="000000"/>
            </w:tcBorders>
            <w:shd w:val="clear" w:color="auto" w:fill="auto"/>
            <w:hideMark/>
          </w:tcPr>
          <w:p w14:paraId="7B4DC79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skills, abilities, theories, or methodologies gained in one situation in a new situation to contribute to understanding of problems or issues. </w:t>
            </w:r>
          </w:p>
        </w:tc>
        <w:tc>
          <w:tcPr>
            <w:tcW w:w="0" w:type="auto"/>
            <w:tcBorders>
              <w:top w:val="single" w:sz="4" w:space="0" w:color="000000"/>
              <w:bottom w:val="single" w:sz="4" w:space="0" w:color="000000"/>
            </w:tcBorders>
            <w:shd w:val="clear" w:color="auto" w:fill="auto"/>
            <w:hideMark/>
          </w:tcPr>
          <w:p w14:paraId="71EF34CF"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in a basic way, skills, abilities, theories, or methodologies gained in one situation in a new situation. </w:t>
            </w:r>
          </w:p>
        </w:tc>
        <w:tc>
          <w:tcPr>
            <w:tcW w:w="0" w:type="auto"/>
            <w:tcBorders>
              <w:top w:val="single" w:sz="4" w:space="0" w:color="000000"/>
              <w:bottom w:val="single" w:sz="4" w:space="0" w:color="000000"/>
            </w:tcBorders>
            <w:shd w:val="clear" w:color="auto" w:fill="auto"/>
            <w:hideMark/>
          </w:tcPr>
          <w:p w14:paraId="00C9EFB3"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766D86D3" w14:textId="77777777" w:rsidTr="009A2A7A">
        <w:tc>
          <w:tcPr>
            <w:tcW w:w="0" w:type="auto"/>
            <w:tcBorders>
              <w:top w:val="single" w:sz="4" w:space="0" w:color="000000"/>
              <w:bottom w:val="single" w:sz="4" w:space="0" w:color="000000"/>
            </w:tcBorders>
            <w:shd w:val="clear" w:color="auto" w:fill="auto"/>
            <w:hideMark/>
          </w:tcPr>
          <w:p w14:paraId="5BA4786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Integrated Communication </w:t>
            </w:r>
          </w:p>
        </w:tc>
        <w:tc>
          <w:tcPr>
            <w:tcW w:w="0" w:type="auto"/>
            <w:tcBorders>
              <w:top w:val="single" w:sz="4" w:space="0" w:color="000000"/>
              <w:bottom w:val="single" w:sz="4" w:space="0" w:color="000000"/>
            </w:tcBorders>
            <w:shd w:val="clear" w:color="auto" w:fill="auto"/>
            <w:hideMark/>
          </w:tcPr>
          <w:p w14:paraId="4FAD0900"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w:t>
            </w:r>
            <w:proofErr w:type="gramStart"/>
            <w:r w:rsidRPr="00F60E3A">
              <w:rPr>
                <w:rFonts w:ascii="Times New Roman" w:eastAsia="Times New Roman" w:hAnsi="Times New Roman" w:cs="Times New Roman"/>
              </w:rPr>
              <w:t>representation)in</w:t>
            </w:r>
            <w:proofErr w:type="gramEnd"/>
            <w:r w:rsidRPr="00F60E3A">
              <w:rPr>
                <w:rFonts w:ascii="Times New Roman" w:eastAsia="Times New Roman" w:hAnsi="Times New Roman" w:cs="Times New Roman"/>
              </w:rPr>
              <w:t xml:space="preserve"> ways that enhance meaning, making clear the interdependence of language and meaning, thought, and expression. </w:t>
            </w:r>
          </w:p>
        </w:tc>
        <w:tc>
          <w:tcPr>
            <w:tcW w:w="0" w:type="auto"/>
            <w:tcBorders>
              <w:top w:val="single" w:sz="4" w:space="0" w:color="000000"/>
              <w:bottom w:val="single" w:sz="4" w:space="0" w:color="000000"/>
            </w:tcBorders>
            <w:shd w:val="clear" w:color="auto" w:fill="auto"/>
            <w:hideMark/>
          </w:tcPr>
          <w:p w14:paraId="3C3F1433"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to explicitly connect content and form, demonstrating awareness of purpose and audience. </w:t>
            </w:r>
          </w:p>
        </w:tc>
        <w:tc>
          <w:tcPr>
            <w:tcW w:w="0" w:type="auto"/>
            <w:tcBorders>
              <w:top w:val="single" w:sz="4" w:space="0" w:color="000000"/>
              <w:bottom w:val="single" w:sz="4" w:space="0" w:color="000000"/>
            </w:tcBorders>
            <w:shd w:val="clear" w:color="auto" w:fill="auto"/>
            <w:hideMark/>
          </w:tcPr>
          <w:p w14:paraId="5AF6C224"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that connects in a basic way what is being communicated (content) with how it is said (form). </w:t>
            </w:r>
          </w:p>
        </w:tc>
        <w:tc>
          <w:tcPr>
            <w:tcW w:w="0" w:type="auto"/>
            <w:tcBorders>
              <w:top w:val="single" w:sz="4" w:space="0" w:color="000000"/>
              <w:bottom w:val="single" w:sz="4" w:space="0" w:color="000000"/>
            </w:tcBorders>
            <w:shd w:val="clear" w:color="auto" w:fill="auto"/>
            <w:hideMark/>
          </w:tcPr>
          <w:p w14:paraId="4782C235"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(i.e. to produce an essay, a poster, a video, a PowerPoint presentation, etc.) in an appropriate form. </w:t>
            </w:r>
          </w:p>
        </w:tc>
        <w:tc>
          <w:tcPr>
            <w:tcW w:w="0" w:type="auto"/>
            <w:tcBorders>
              <w:top w:val="single" w:sz="4" w:space="0" w:color="000000"/>
              <w:bottom w:val="single" w:sz="4" w:space="0" w:color="000000"/>
            </w:tcBorders>
            <w:shd w:val="clear" w:color="auto" w:fill="auto"/>
            <w:hideMark/>
          </w:tcPr>
          <w:p w14:paraId="7E615101"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3C4F9F53" w14:textId="77777777" w:rsidTr="009A2A7A">
        <w:trPr>
          <w:trHeight w:val="1160"/>
        </w:trPr>
        <w:tc>
          <w:tcPr>
            <w:tcW w:w="0" w:type="auto"/>
            <w:tcBorders>
              <w:top w:val="single" w:sz="4" w:space="0" w:color="000000"/>
              <w:bottom w:val="single" w:sz="4" w:space="0" w:color="000000"/>
            </w:tcBorders>
            <w:shd w:val="clear" w:color="auto" w:fill="auto"/>
            <w:hideMark/>
          </w:tcPr>
          <w:p w14:paraId="62DA4968"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lastRenderedPageBreak/>
              <w:t>Reflection and Self-Assessment</w:t>
            </w:r>
            <w:r w:rsidRPr="00F60E3A">
              <w:rPr>
                <w:rFonts w:ascii="Times New Roman" w:eastAsia="Times New Roman" w:hAnsi="Times New Roman" w:cs="Times New Roman"/>
              </w:rPr>
              <w:br/>
              <w:t xml:space="preserve">Demonstrates a developing sense of self as a learner, building on prior experiences to respond to new and challenging contexts  </w:t>
            </w:r>
          </w:p>
        </w:tc>
        <w:tc>
          <w:tcPr>
            <w:tcW w:w="0" w:type="auto"/>
            <w:tcBorders>
              <w:top w:val="single" w:sz="4" w:space="0" w:color="000000"/>
              <w:bottom w:val="single" w:sz="4" w:space="0" w:color="000000"/>
            </w:tcBorders>
            <w:shd w:val="clear" w:color="auto" w:fill="auto"/>
            <w:hideMark/>
          </w:tcPr>
          <w:p w14:paraId="6B3F0541"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Envisions a future self (and possibly makes plans that build on past experiences) that have occurred across multiple and diverse contexts. </w:t>
            </w:r>
          </w:p>
        </w:tc>
        <w:tc>
          <w:tcPr>
            <w:tcW w:w="0" w:type="auto"/>
            <w:tcBorders>
              <w:top w:val="single" w:sz="4" w:space="0" w:color="000000"/>
              <w:bottom w:val="single" w:sz="4" w:space="0" w:color="000000"/>
            </w:tcBorders>
            <w:shd w:val="clear" w:color="auto" w:fill="auto"/>
            <w:hideMark/>
          </w:tcPr>
          <w:p w14:paraId="6BB96CB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Evaluates changes in own learning over time, recognizing complex contextual factors (e.g., works with ambiguity and risk, deals with frustration, considers ethical frameworks). </w:t>
            </w:r>
          </w:p>
        </w:tc>
        <w:tc>
          <w:tcPr>
            <w:tcW w:w="0" w:type="auto"/>
            <w:tcBorders>
              <w:top w:val="single" w:sz="4" w:space="0" w:color="000000"/>
              <w:bottom w:val="single" w:sz="4" w:space="0" w:color="000000"/>
            </w:tcBorders>
            <w:shd w:val="clear" w:color="auto" w:fill="auto"/>
            <w:hideMark/>
          </w:tcPr>
          <w:p w14:paraId="438CD471"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Articulates strengths and challenges (within specific performances or events) to increase effectiveness in different contexts (through increased self-awareness). </w:t>
            </w:r>
          </w:p>
        </w:tc>
        <w:tc>
          <w:tcPr>
            <w:tcW w:w="0" w:type="auto"/>
            <w:tcBorders>
              <w:top w:val="single" w:sz="4" w:space="0" w:color="000000"/>
              <w:bottom w:val="single" w:sz="4" w:space="0" w:color="000000"/>
            </w:tcBorders>
            <w:shd w:val="clear" w:color="auto" w:fill="auto"/>
            <w:hideMark/>
          </w:tcPr>
          <w:p w14:paraId="0CBEC7CC"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Describes own performances with general descriptors of success and failure. </w:t>
            </w:r>
          </w:p>
        </w:tc>
        <w:tc>
          <w:tcPr>
            <w:tcW w:w="0" w:type="auto"/>
            <w:tcBorders>
              <w:top w:val="single" w:sz="4" w:space="0" w:color="000000"/>
              <w:bottom w:val="single" w:sz="4" w:space="0" w:color="000000"/>
            </w:tcBorders>
            <w:shd w:val="clear" w:color="auto" w:fill="auto"/>
            <w:hideMark/>
          </w:tcPr>
          <w:p w14:paraId="0E03A14C"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6DF21014" w14:textId="77777777" w:rsidTr="009A2A7A">
        <w:trPr>
          <w:trHeight w:val="2834"/>
        </w:trPr>
        <w:tc>
          <w:tcPr>
            <w:tcW w:w="0" w:type="auto"/>
            <w:tcBorders>
              <w:top w:val="single" w:sz="4" w:space="0" w:color="000000"/>
              <w:bottom w:val="single" w:sz="4" w:space="0" w:color="000000"/>
            </w:tcBorders>
            <w:shd w:val="clear" w:color="auto" w:fill="auto"/>
            <w:hideMark/>
          </w:tcPr>
          <w:p w14:paraId="55A00E44"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Solving Problems </w:t>
            </w:r>
          </w:p>
        </w:tc>
        <w:tc>
          <w:tcPr>
            <w:tcW w:w="0" w:type="auto"/>
            <w:tcBorders>
              <w:top w:val="single" w:sz="4" w:space="0" w:color="000000"/>
              <w:bottom w:val="single" w:sz="4" w:space="0" w:color="000000"/>
            </w:tcBorders>
            <w:shd w:val="clear" w:color="auto" w:fill="auto"/>
            <w:hideMark/>
          </w:tcPr>
          <w:p w14:paraId="78501BB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Not only develops a logical, consistent plan to solve problem, but recognizes consequences of solution and can articulate reason for choosing solution. </w:t>
            </w:r>
          </w:p>
        </w:tc>
        <w:tc>
          <w:tcPr>
            <w:tcW w:w="0" w:type="auto"/>
            <w:tcBorders>
              <w:top w:val="single" w:sz="4" w:space="0" w:color="000000"/>
              <w:bottom w:val="single" w:sz="4" w:space="0" w:color="000000"/>
            </w:tcBorders>
            <w:shd w:val="clear" w:color="auto" w:fill="auto"/>
            <w:hideMark/>
          </w:tcPr>
          <w:p w14:paraId="34454E72"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Having selected from among </w:t>
            </w:r>
            <w:proofErr w:type="gramStart"/>
            <w:r w:rsidRPr="00F60E3A">
              <w:rPr>
                <w:rFonts w:ascii="Times New Roman" w:eastAsia="Times New Roman" w:hAnsi="Times New Roman" w:cs="Times New Roman"/>
              </w:rPr>
              <w:t>alternatives,</w:t>
            </w:r>
            <w:proofErr w:type="gramEnd"/>
            <w:r w:rsidRPr="00F60E3A">
              <w:rPr>
                <w:rFonts w:ascii="Times New Roman" w:eastAsia="Times New Roman" w:hAnsi="Times New Roman" w:cs="Times New Roman"/>
              </w:rPr>
              <w:t xml:space="preserve"> develops a logical, consistent plan to solve the problem. </w:t>
            </w:r>
          </w:p>
        </w:tc>
        <w:tc>
          <w:tcPr>
            <w:tcW w:w="0" w:type="auto"/>
            <w:tcBorders>
              <w:top w:val="single" w:sz="4" w:space="0" w:color="000000"/>
              <w:bottom w:val="single" w:sz="4" w:space="0" w:color="000000"/>
            </w:tcBorders>
            <w:shd w:val="clear" w:color="auto" w:fill="auto"/>
            <w:hideMark/>
          </w:tcPr>
          <w:p w14:paraId="61DF4028"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Considers and rejects less acceptable approaches to solving problem. </w:t>
            </w:r>
          </w:p>
        </w:tc>
        <w:tc>
          <w:tcPr>
            <w:tcW w:w="0" w:type="auto"/>
            <w:tcBorders>
              <w:top w:val="single" w:sz="4" w:space="0" w:color="000000"/>
              <w:bottom w:val="single" w:sz="4" w:space="0" w:color="000000"/>
            </w:tcBorders>
            <w:shd w:val="clear" w:color="auto" w:fill="auto"/>
            <w:hideMark/>
          </w:tcPr>
          <w:p w14:paraId="4CAD2914"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Only a single approach is considered and is used to solve the problem. </w:t>
            </w:r>
          </w:p>
        </w:tc>
        <w:tc>
          <w:tcPr>
            <w:tcW w:w="0" w:type="auto"/>
            <w:tcBorders>
              <w:top w:val="single" w:sz="4" w:space="0" w:color="000000"/>
              <w:bottom w:val="single" w:sz="4" w:space="0" w:color="000000"/>
            </w:tcBorders>
            <w:shd w:val="clear" w:color="auto" w:fill="auto"/>
            <w:hideMark/>
          </w:tcPr>
          <w:p w14:paraId="2A0DC958"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14:paraId="6AEEDB5A" w14:textId="77777777" w:rsidTr="009A2A7A">
        <w:tc>
          <w:tcPr>
            <w:tcW w:w="0" w:type="auto"/>
            <w:tcBorders>
              <w:top w:val="single" w:sz="4" w:space="0" w:color="000000"/>
              <w:bottom w:val="single" w:sz="4" w:space="0" w:color="auto"/>
            </w:tcBorders>
            <w:shd w:val="clear" w:color="auto" w:fill="auto"/>
            <w:hideMark/>
          </w:tcPr>
          <w:p w14:paraId="7A5FCAAB"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auto"/>
            </w:tcBorders>
            <w:shd w:val="clear" w:color="auto" w:fill="auto"/>
            <w:hideMark/>
          </w:tcPr>
          <w:p w14:paraId="47EF089E"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auto"/>
            </w:tcBorders>
            <w:shd w:val="clear" w:color="auto" w:fill="auto"/>
            <w:hideMark/>
          </w:tcPr>
          <w:p w14:paraId="382A7109"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auto"/>
            </w:tcBorders>
            <w:shd w:val="clear" w:color="auto" w:fill="auto"/>
            <w:hideMark/>
          </w:tcPr>
          <w:p w14:paraId="4F3F45BA"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auto"/>
            </w:tcBorders>
            <w:shd w:val="clear" w:color="auto" w:fill="auto"/>
            <w:hideMark/>
          </w:tcPr>
          <w:p w14:paraId="4962DA25"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auto"/>
            </w:tcBorders>
            <w:shd w:val="clear" w:color="auto" w:fill="auto"/>
            <w:hideMark/>
          </w:tcPr>
          <w:p w14:paraId="705794A8" w14:textId="77777777" w:rsidR="00F60E3A" w:rsidRPr="00F60E3A" w:rsidRDefault="00F60E3A" w:rsidP="00F018F4">
            <w:pPr>
              <w:rPr>
                <w:rFonts w:ascii="Times New Roman" w:eastAsia="Times New Roman" w:hAnsi="Times New Roman" w:cs="Times New Roman"/>
              </w:rPr>
            </w:pPr>
            <w:r w:rsidRPr="00F60E3A">
              <w:rPr>
                <w:rFonts w:ascii="Times New Roman" w:eastAsia="Times New Roman" w:hAnsi="Times New Roman" w:cs="Times New Roman"/>
              </w:rPr>
              <w:t> </w:t>
            </w:r>
          </w:p>
        </w:tc>
      </w:tr>
    </w:tbl>
    <w:p w14:paraId="6862024E" w14:textId="77777777" w:rsidR="00F60E3A" w:rsidRDefault="00F60E3A" w:rsidP="00F60E3A">
      <w:pPr>
        <w:pStyle w:val="z-BottomofForm"/>
        <w:rPr>
          <w:vanish w:val="0"/>
        </w:rPr>
      </w:pPr>
    </w:p>
    <w:p w14:paraId="12FF58DC" w14:textId="77777777" w:rsidR="006620C5" w:rsidRDefault="006620C5">
      <w:pPr>
        <w:spacing w:after="0" w:line="240" w:lineRule="auto"/>
      </w:pPr>
      <w:r>
        <w:br w:type="page"/>
      </w:r>
    </w:p>
    <w:p w14:paraId="6900A053" w14:textId="77777777" w:rsidR="006620C5" w:rsidRDefault="006620C5" w:rsidP="00F60E3A">
      <w:pPr>
        <w:rPr>
          <w:rFonts w:ascii="Times New Roman" w:hAnsi="Times New Roman" w:cs="Times New Roman"/>
        </w:rPr>
      </w:pPr>
      <w:r w:rsidRPr="006620C5">
        <w:rPr>
          <w:rFonts w:ascii="Times New Roman" w:hAnsi="Times New Roman" w:cs="Times New Roman"/>
          <w:sz w:val="24"/>
          <w:szCs w:val="24"/>
        </w:rPr>
        <w:lastRenderedPageBreak/>
        <w:t>Capstone Rubric</w:t>
      </w:r>
    </w:p>
    <w:tbl>
      <w:tblPr>
        <w:tblW w:w="5000" w:type="pct"/>
        <w:tblCellSpacing w:w="0" w:type="dxa"/>
        <w:tblBorders>
          <w:right w:val="single" w:sz="6" w:space="0" w:color="555555"/>
        </w:tblBorders>
        <w:tblCellMar>
          <w:top w:w="60" w:type="dxa"/>
          <w:left w:w="60" w:type="dxa"/>
          <w:bottom w:w="60" w:type="dxa"/>
          <w:right w:w="60" w:type="dxa"/>
        </w:tblCellMar>
        <w:tblLook w:val="04A0" w:firstRow="1" w:lastRow="0" w:firstColumn="1" w:lastColumn="0" w:noHBand="0" w:noVBand="1"/>
      </w:tblPr>
      <w:tblGrid>
        <w:gridCol w:w="2340"/>
        <w:gridCol w:w="1962"/>
        <w:gridCol w:w="1962"/>
        <w:gridCol w:w="1963"/>
        <w:gridCol w:w="1963"/>
        <w:gridCol w:w="775"/>
      </w:tblGrid>
      <w:tr w:rsidR="006620C5" w:rsidRPr="006620C5" w14:paraId="5AFC0A02" w14:textId="77777777" w:rsidTr="006620C5">
        <w:trPr>
          <w:tblCellSpacing w:w="0" w:type="dxa"/>
        </w:trPr>
        <w:tc>
          <w:tcPr>
            <w:tcW w:w="0" w:type="auto"/>
            <w:tcBorders>
              <w:top w:val="nil"/>
              <w:left w:val="single" w:sz="12" w:space="0" w:color="555555"/>
            </w:tcBorders>
            <w:shd w:val="clear" w:color="auto" w:fill="auto"/>
            <w:vAlign w:val="center"/>
            <w:hideMark/>
          </w:tcPr>
          <w:p w14:paraId="58137707"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noProof/>
                <w:sz w:val="24"/>
                <w:szCs w:val="24"/>
              </w:rPr>
              <w:drawing>
                <wp:inline distT="0" distB="0" distL="0" distR="0" wp14:anchorId="54DC372F" wp14:editId="1F3DF01A">
                  <wp:extent cx="1390650" cy="457200"/>
                  <wp:effectExtent l="0" t="0" r="0" b="0"/>
                  <wp:docPr id="4" name="Picture 4" descr="http://rubric.taskstream.com/css/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ubric.taskstream.com/css/i/spacer.gif"/>
                          <pic:cNvPicPr>
                            <a:picLocks noChangeAspect="1" noChangeArrowheads="1"/>
                          </pic:cNvPicPr>
                        </pic:nvPicPr>
                        <pic:blipFill>
                          <a:blip r:link="rId171"/>
                          <a:srcRect/>
                          <a:stretch>
                            <a:fillRect/>
                          </a:stretch>
                        </pic:blipFill>
                        <pic:spPr bwMode="auto">
                          <a:xfrm>
                            <a:off x="0" y="0"/>
                            <a:ext cx="1390650" cy="457200"/>
                          </a:xfrm>
                          <a:prstGeom prst="rect">
                            <a:avLst/>
                          </a:prstGeom>
                          <a:noFill/>
                          <a:ln w="9525">
                            <a:noFill/>
                            <a:miter lim="800000"/>
                            <a:headEnd/>
                            <a:tailEnd/>
                          </a:ln>
                        </pic:spPr>
                      </pic:pic>
                    </a:graphicData>
                  </a:graphic>
                </wp:inline>
              </w:drawing>
            </w:r>
          </w:p>
        </w:tc>
        <w:tc>
          <w:tcPr>
            <w:tcW w:w="1250" w:type="pct"/>
            <w:tcBorders>
              <w:top w:val="nil"/>
              <w:bottom w:val="single" w:sz="12" w:space="0" w:color="555555"/>
              <w:right w:val="single" w:sz="6" w:space="0" w:color="555555"/>
            </w:tcBorders>
            <w:shd w:val="clear" w:color="auto" w:fill="auto"/>
            <w:hideMark/>
          </w:tcPr>
          <w:p w14:paraId="7DCA3070"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Not Demonstrated </w:t>
            </w:r>
          </w:p>
          <w:p w14:paraId="50B14447"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0 </w:t>
            </w:r>
          </w:p>
        </w:tc>
        <w:tc>
          <w:tcPr>
            <w:tcW w:w="1250" w:type="pct"/>
            <w:tcBorders>
              <w:top w:val="nil"/>
              <w:bottom w:val="single" w:sz="12" w:space="0" w:color="555555"/>
              <w:right w:val="single" w:sz="6" w:space="0" w:color="555555"/>
            </w:tcBorders>
            <w:shd w:val="clear" w:color="auto" w:fill="auto"/>
            <w:hideMark/>
          </w:tcPr>
          <w:p w14:paraId="3B9540EB"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Developing </w:t>
            </w:r>
          </w:p>
          <w:p w14:paraId="67E84B24"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1 </w:t>
            </w:r>
          </w:p>
        </w:tc>
        <w:tc>
          <w:tcPr>
            <w:tcW w:w="1250" w:type="pct"/>
            <w:tcBorders>
              <w:top w:val="nil"/>
              <w:bottom w:val="single" w:sz="12" w:space="0" w:color="555555"/>
              <w:right w:val="single" w:sz="6" w:space="0" w:color="555555"/>
            </w:tcBorders>
            <w:shd w:val="clear" w:color="auto" w:fill="auto"/>
            <w:hideMark/>
          </w:tcPr>
          <w:p w14:paraId="559780C3"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Proficient </w:t>
            </w:r>
          </w:p>
          <w:p w14:paraId="3033AD21"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2 </w:t>
            </w:r>
          </w:p>
        </w:tc>
        <w:tc>
          <w:tcPr>
            <w:tcW w:w="1250" w:type="pct"/>
            <w:tcBorders>
              <w:top w:val="nil"/>
              <w:bottom w:val="single" w:sz="12" w:space="0" w:color="555555"/>
              <w:right w:val="single" w:sz="6" w:space="0" w:color="555555"/>
            </w:tcBorders>
            <w:shd w:val="clear" w:color="auto" w:fill="auto"/>
            <w:hideMark/>
          </w:tcPr>
          <w:p w14:paraId="4985A13B"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Distinguished </w:t>
            </w:r>
          </w:p>
          <w:p w14:paraId="268730E6"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3 </w:t>
            </w:r>
          </w:p>
        </w:tc>
        <w:tc>
          <w:tcPr>
            <w:tcW w:w="900" w:type="dxa"/>
            <w:tcBorders>
              <w:top w:val="nil"/>
              <w:bottom w:val="single" w:sz="12" w:space="0" w:color="555555"/>
              <w:right w:val="single" w:sz="6" w:space="0" w:color="555555"/>
            </w:tcBorders>
            <w:shd w:val="clear" w:color="auto" w:fill="auto"/>
            <w:hideMark/>
          </w:tcPr>
          <w:p w14:paraId="2B6BA094" w14:textId="77777777" w:rsidR="006620C5" w:rsidRPr="006620C5" w:rsidRDefault="006620C5" w:rsidP="00F018F4">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Score/ Level</w:t>
            </w:r>
          </w:p>
        </w:tc>
      </w:tr>
      <w:tr w:rsidR="006620C5" w:rsidRPr="006620C5" w14:paraId="702B515D" w14:textId="77777777"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14:paraId="1218CA11"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1: Teacher Knowledge and Leadership  </w:t>
            </w:r>
          </w:p>
        </w:tc>
        <w:tc>
          <w:tcPr>
            <w:tcW w:w="0" w:type="auto"/>
            <w:tcBorders>
              <w:bottom w:val="single" w:sz="12" w:space="0" w:color="555555"/>
              <w:right w:val="single" w:sz="6" w:space="0" w:color="555555"/>
            </w:tcBorders>
            <w:shd w:val="clear" w:color="auto" w:fill="auto"/>
            <w:hideMark/>
          </w:tcPr>
          <w:p w14:paraId="5C0CB1C2"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14:paraId="6E0C5988"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an understanding of knowledge, skills, and dispositions necessary for developing a collaborative environment.  </w:t>
            </w:r>
          </w:p>
        </w:tc>
        <w:tc>
          <w:tcPr>
            <w:tcW w:w="0" w:type="auto"/>
            <w:tcBorders>
              <w:bottom w:val="single" w:sz="12" w:space="0" w:color="555555"/>
              <w:right w:val="single" w:sz="6" w:space="0" w:color="555555"/>
            </w:tcBorders>
            <w:shd w:val="clear" w:color="auto" w:fill="auto"/>
            <w:hideMark/>
          </w:tcPr>
          <w:p w14:paraId="6AD3B27C"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the assumption of collaborative leadership within the context of classroom and school environments.  </w:t>
            </w:r>
          </w:p>
        </w:tc>
        <w:tc>
          <w:tcPr>
            <w:tcW w:w="0" w:type="auto"/>
            <w:tcBorders>
              <w:bottom w:val="single" w:sz="12" w:space="0" w:color="555555"/>
              <w:right w:val="single" w:sz="6" w:space="0" w:color="555555"/>
            </w:tcBorders>
            <w:shd w:val="clear" w:color="auto" w:fill="auto"/>
            <w:hideMark/>
          </w:tcPr>
          <w:p w14:paraId="56733775"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full implementation of a collaborative environment including internal and external communities as indicated on the capstone checklist.  </w:t>
            </w:r>
          </w:p>
        </w:tc>
        <w:tc>
          <w:tcPr>
            <w:tcW w:w="0" w:type="auto"/>
            <w:tcBorders>
              <w:bottom w:val="single" w:sz="12" w:space="0" w:color="555555"/>
              <w:right w:val="single" w:sz="6" w:space="0" w:color="555555"/>
            </w:tcBorders>
            <w:shd w:val="clear" w:color="auto" w:fill="auto"/>
            <w:vAlign w:val="center"/>
            <w:hideMark/>
          </w:tcPr>
          <w:p w14:paraId="1D235973"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14:paraId="092A4E31" w14:textId="77777777"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14:paraId="48DD4CA7"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2: Respectful Educational Environments  </w:t>
            </w:r>
          </w:p>
        </w:tc>
        <w:tc>
          <w:tcPr>
            <w:tcW w:w="0" w:type="auto"/>
            <w:tcBorders>
              <w:bottom w:val="single" w:sz="12" w:space="0" w:color="555555"/>
              <w:right w:val="single" w:sz="6" w:space="0" w:color="555555"/>
            </w:tcBorders>
            <w:shd w:val="clear" w:color="auto" w:fill="auto"/>
            <w:hideMark/>
          </w:tcPr>
          <w:p w14:paraId="6CD283D9"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14:paraId="63190C39"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an understanding of knowledge, skills, and dispositions necessary for providing respectful, positive and productive educational environments.  </w:t>
            </w:r>
          </w:p>
        </w:tc>
        <w:tc>
          <w:tcPr>
            <w:tcW w:w="0" w:type="auto"/>
            <w:tcBorders>
              <w:bottom w:val="single" w:sz="12" w:space="0" w:color="555555"/>
              <w:right w:val="single" w:sz="6" w:space="0" w:color="555555"/>
            </w:tcBorders>
            <w:shd w:val="clear" w:color="auto" w:fill="auto"/>
            <w:hideMark/>
          </w:tcPr>
          <w:p w14:paraId="52F6D23A"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facilitation of a respectful, positive, and productive educational environment within diverse populations.  </w:t>
            </w:r>
          </w:p>
        </w:tc>
        <w:tc>
          <w:tcPr>
            <w:tcW w:w="0" w:type="auto"/>
            <w:tcBorders>
              <w:bottom w:val="single" w:sz="12" w:space="0" w:color="555555"/>
              <w:right w:val="single" w:sz="6" w:space="0" w:color="555555"/>
            </w:tcBorders>
            <w:shd w:val="clear" w:color="auto" w:fill="auto"/>
            <w:hideMark/>
          </w:tcPr>
          <w:p w14:paraId="61EBEE02"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sharing leadership in establishing respective, positive, and productive environments throughout multiple internal and external communities with emphasis on capstone checklist.  </w:t>
            </w:r>
          </w:p>
        </w:tc>
        <w:tc>
          <w:tcPr>
            <w:tcW w:w="0" w:type="auto"/>
            <w:tcBorders>
              <w:bottom w:val="single" w:sz="12" w:space="0" w:color="555555"/>
              <w:right w:val="single" w:sz="6" w:space="0" w:color="555555"/>
            </w:tcBorders>
            <w:shd w:val="clear" w:color="auto" w:fill="auto"/>
            <w:vAlign w:val="center"/>
            <w:hideMark/>
          </w:tcPr>
          <w:p w14:paraId="3316B4F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14:paraId="271335B6" w14:textId="77777777"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14:paraId="37066014"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3: Content and Curriculum Expertise  </w:t>
            </w:r>
          </w:p>
        </w:tc>
        <w:tc>
          <w:tcPr>
            <w:tcW w:w="0" w:type="auto"/>
            <w:tcBorders>
              <w:bottom w:val="single" w:sz="12" w:space="0" w:color="555555"/>
              <w:right w:val="single" w:sz="6" w:space="0" w:color="555555"/>
            </w:tcBorders>
            <w:shd w:val="clear" w:color="auto" w:fill="auto"/>
            <w:hideMark/>
          </w:tcPr>
          <w:p w14:paraId="0AA0B48A"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14:paraId="523ABA5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of the subjects taught and an </w:t>
            </w:r>
            <w:r w:rsidRPr="006620C5">
              <w:rPr>
                <w:rFonts w:ascii="Times New Roman" w:eastAsia="Times New Roman" w:hAnsi="Times New Roman" w:cs="Times New Roman"/>
                <w:sz w:val="24"/>
                <w:szCs w:val="24"/>
              </w:rPr>
              <w:lastRenderedPageBreak/>
              <w:t xml:space="preserve">understanding of curriculum theory and development.  </w:t>
            </w:r>
          </w:p>
        </w:tc>
        <w:tc>
          <w:tcPr>
            <w:tcW w:w="0" w:type="auto"/>
            <w:tcBorders>
              <w:bottom w:val="single" w:sz="12" w:space="0" w:color="555555"/>
              <w:right w:val="single" w:sz="6" w:space="0" w:color="555555"/>
            </w:tcBorders>
            <w:shd w:val="clear" w:color="auto" w:fill="auto"/>
            <w:hideMark/>
          </w:tcPr>
          <w:p w14:paraId="320C96B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Demonstrates the implementation of knowledge and understanding of </w:t>
            </w:r>
            <w:r w:rsidRPr="006620C5">
              <w:rPr>
                <w:rFonts w:ascii="Times New Roman" w:eastAsia="Times New Roman" w:hAnsi="Times New Roman" w:cs="Times New Roman"/>
                <w:sz w:val="24"/>
                <w:szCs w:val="24"/>
              </w:rPr>
              <w:lastRenderedPageBreak/>
              <w:t xml:space="preserve">curriculum theory on the engagement of students through the development of integrated, rigorous and relevant learning activities.  </w:t>
            </w:r>
          </w:p>
        </w:tc>
        <w:tc>
          <w:tcPr>
            <w:tcW w:w="0" w:type="auto"/>
            <w:tcBorders>
              <w:bottom w:val="single" w:sz="12" w:space="0" w:color="555555"/>
              <w:right w:val="single" w:sz="6" w:space="0" w:color="555555"/>
            </w:tcBorders>
            <w:shd w:val="clear" w:color="auto" w:fill="auto"/>
            <w:hideMark/>
          </w:tcPr>
          <w:p w14:paraId="27FFD4C3"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Demonstrates evidence of enhanced learning cultures within </w:t>
            </w:r>
            <w:r w:rsidRPr="006620C5">
              <w:rPr>
                <w:rFonts w:ascii="Times New Roman" w:eastAsia="Times New Roman" w:hAnsi="Times New Roman" w:cs="Times New Roman"/>
                <w:sz w:val="24"/>
                <w:szCs w:val="24"/>
              </w:rPr>
              <w:lastRenderedPageBreak/>
              <w:t xml:space="preserve">internal and external communities.  </w:t>
            </w:r>
          </w:p>
        </w:tc>
        <w:tc>
          <w:tcPr>
            <w:tcW w:w="0" w:type="auto"/>
            <w:tcBorders>
              <w:bottom w:val="single" w:sz="12" w:space="0" w:color="555555"/>
              <w:right w:val="single" w:sz="6" w:space="0" w:color="555555"/>
            </w:tcBorders>
            <w:shd w:val="clear" w:color="auto" w:fill="auto"/>
            <w:vAlign w:val="center"/>
            <w:hideMark/>
          </w:tcPr>
          <w:p w14:paraId="1C91F93C"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w:t>
            </w:r>
          </w:p>
        </w:tc>
      </w:tr>
      <w:tr w:rsidR="006620C5" w:rsidRPr="006620C5" w14:paraId="36EF114F" w14:textId="77777777"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14:paraId="27004276"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Standard 4: Student Learning  </w:t>
            </w:r>
          </w:p>
        </w:tc>
        <w:tc>
          <w:tcPr>
            <w:tcW w:w="0" w:type="auto"/>
            <w:tcBorders>
              <w:bottom w:val="single" w:sz="12" w:space="0" w:color="555555"/>
              <w:right w:val="single" w:sz="6" w:space="0" w:color="555555"/>
            </w:tcBorders>
            <w:shd w:val="clear" w:color="auto" w:fill="auto"/>
            <w:hideMark/>
          </w:tcPr>
          <w:p w14:paraId="50027D50"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14:paraId="0A8E34B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and understanding of child development, adolescent development and cognitive development supported by theories of assessment and evaluation.  </w:t>
            </w:r>
          </w:p>
        </w:tc>
        <w:tc>
          <w:tcPr>
            <w:tcW w:w="0" w:type="auto"/>
            <w:tcBorders>
              <w:bottom w:val="single" w:sz="12" w:space="0" w:color="555555"/>
              <w:right w:val="single" w:sz="6" w:space="0" w:color="555555"/>
            </w:tcBorders>
            <w:shd w:val="clear" w:color="auto" w:fill="auto"/>
            <w:hideMark/>
          </w:tcPr>
          <w:p w14:paraId="0C8A05DD"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the implementation of learning activities that address child developmental needs that maximize student learning with an emphasis on critical reading, writing and thinking.  </w:t>
            </w:r>
          </w:p>
        </w:tc>
        <w:tc>
          <w:tcPr>
            <w:tcW w:w="0" w:type="auto"/>
            <w:tcBorders>
              <w:bottom w:val="single" w:sz="12" w:space="0" w:color="555555"/>
              <w:right w:val="single" w:sz="6" w:space="0" w:color="555555"/>
            </w:tcBorders>
            <w:shd w:val="clear" w:color="auto" w:fill="auto"/>
            <w:hideMark/>
          </w:tcPr>
          <w:p w14:paraId="260FA28A"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facilitation of enhanced student learning within the larger school context resulting from comprehensive assessment and evaluation.  </w:t>
            </w:r>
          </w:p>
        </w:tc>
        <w:tc>
          <w:tcPr>
            <w:tcW w:w="0" w:type="auto"/>
            <w:tcBorders>
              <w:bottom w:val="single" w:sz="12" w:space="0" w:color="555555"/>
              <w:right w:val="single" w:sz="6" w:space="0" w:color="555555"/>
            </w:tcBorders>
            <w:shd w:val="clear" w:color="auto" w:fill="auto"/>
            <w:vAlign w:val="center"/>
            <w:hideMark/>
          </w:tcPr>
          <w:p w14:paraId="40DB44E6"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14:paraId="1FBE80AB" w14:textId="77777777" w:rsidTr="006620C5">
        <w:trPr>
          <w:tblCellSpacing w:w="0" w:type="dxa"/>
        </w:trPr>
        <w:tc>
          <w:tcPr>
            <w:tcW w:w="0" w:type="auto"/>
            <w:tcBorders>
              <w:left w:val="single" w:sz="12" w:space="0" w:color="555555"/>
              <w:bottom w:val="nil"/>
              <w:right w:val="single" w:sz="12" w:space="0" w:color="555555"/>
            </w:tcBorders>
            <w:shd w:val="clear" w:color="auto" w:fill="auto"/>
            <w:hideMark/>
          </w:tcPr>
          <w:p w14:paraId="0C77D0C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5: Reflection  </w:t>
            </w:r>
          </w:p>
        </w:tc>
        <w:tc>
          <w:tcPr>
            <w:tcW w:w="0" w:type="auto"/>
            <w:tcBorders>
              <w:bottom w:val="nil"/>
              <w:right w:val="single" w:sz="6" w:space="0" w:color="555555"/>
            </w:tcBorders>
            <w:shd w:val="clear" w:color="auto" w:fill="auto"/>
            <w:hideMark/>
          </w:tcPr>
          <w:p w14:paraId="6B921ECA"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nil"/>
              <w:right w:val="single" w:sz="6" w:space="0" w:color="555555"/>
            </w:tcBorders>
            <w:shd w:val="clear" w:color="auto" w:fill="auto"/>
            <w:hideMark/>
          </w:tcPr>
          <w:p w14:paraId="5FB40ED0"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and understanding of systematic, critical analysis of learning through reflective practice.  </w:t>
            </w:r>
          </w:p>
        </w:tc>
        <w:tc>
          <w:tcPr>
            <w:tcW w:w="0" w:type="auto"/>
            <w:tcBorders>
              <w:bottom w:val="nil"/>
              <w:right w:val="single" w:sz="6" w:space="0" w:color="555555"/>
            </w:tcBorders>
            <w:shd w:val="clear" w:color="auto" w:fill="auto"/>
            <w:hideMark/>
          </w:tcPr>
          <w:p w14:paraId="19A91CE7"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activities that embrace critical thinking, problem solving, and innovation through reflective practice.  </w:t>
            </w:r>
          </w:p>
        </w:tc>
        <w:tc>
          <w:tcPr>
            <w:tcW w:w="0" w:type="auto"/>
            <w:tcBorders>
              <w:bottom w:val="nil"/>
              <w:right w:val="single" w:sz="6" w:space="0" w:color="555555"/>
            </w:tcBorders>
            <w:shd w:val="clear" w:color="auto" w:fill="auto"/>
            <w:hideMark/>
          </w:tcPr>
          <w:p w14:paraId="07C68D82"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the ability to create environments that support ongoing professional development resulting from reflective practice.  </w:t>
            </w:r>
          </w:p>
        </w:tc>
        <w:tc>
          <w:tcPr>
            <w:tcW w:w="0" w:type="auto"/>
            <w:tcBorders>
              <w:bottom w:val="nil"/>
              <w:right w:val="single" w:sz="6" w:space="0" w:color="555555"/>
            </w:tcBorders>
            <w:shd w:val="clear" w:color="auto" w:fill="auto"/>
            <w:vAlign w:val="center"/>
            <w:hideMark/>
          </w:tcPr>
          <w:p w14:paraId="672F618E" w14:textId="77777777" w:rsidR="006620C5" w:rsidRPr="006620C5" w:rsidRDefault="006620C5" w:rsidP="00F018F4">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bl>
    <w:p w14:paraId="6A5AF22A" w14:textId="77777777" w:rsidR="00F60E3A" w:rsidRPr="006620C5" w:rsidRDefault="00F60E3A" w:rsidP="00F60E3A">
      <w:pPr>
        <w:rPr>
          <w:rFonts w:ascii="Times New Roman" w:hAnsi="Times New Roman" w:cs="Times New Roman"/>
        </w:rPr>
      </w:pPr>
      <w:r w:rsidRPr="006620C5">
        <w:rPr>
          <w:rFonts w:ascii="Times New Roman" w:hAnsi="Times New Roman" w:cs="Times New Roman"/>
        </w:rPr>
        <w:br w:type="page"/>
      </w:r>
    </w:p>
    <w:p w14:paraId="3E09317D" w14:textId="77777777" w:rsidR="00F60E3A" w:rsidRPr="00F60E3A" w:rsidRDefault="00F60E3A" w:rsidP="00F60E3A">
      <w:pPr>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4"/>
          <w:szCs w:val="24"/>
        </w:rPr>
        <w:lastRenderedPageBreak/>
        <w:t>Online Discussion Rubric</w:t>
      </w:r>
    </w:p>
    <w:tbl>
      <w:tblPr>
        <w:tblW w:w="0" w:type="auto"/>
        <w:tblInd w:w="5" w:type="dxa"/>
        <w:shd w:val="clear" w:color="auto" w:fill="FFFFFF"/>
        <w:tblLayout w:type="fixed"/>
        <w:tblLook w:val="0000" w:firstRow="0" w:lastRow="0" w:firstColumn="0" w:lastColumn="0" w:noHBand="0" w:noVBand="0"/>
      </w:tblPr>
      <w:tblGrid>
        <w:gridCol w:w="2394"/>
        <w:gridCol w:w="2394"/>
        <w:gridCol w:w="2393"/>
        <w:gridCol w:w="2394"/>
      </w:tblGrid>
      <w:tr w:rsidR="00F60E3A" w14:paraId="7E9DA6A1" w14:textId="77777777" w:rsidTr="00F018F4">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1BC6866" w14:textId="77777777" w:rsidR="00F60E3A" w:rsidRDefault="00F60E3A" w:rsidP="00F018F4">
            <w:pPr>
              <w:spacing w:after="0" w:line="240" w:lineRule="auto"/>
              <w:rPr>
                <w:rFonts w:ascii="Helvetica" w:eastAsia="Helvetica" w:hAnsi="Helvetica"/>
                <w:b/>
                <w:sz w:val="24"/>
              </w:rPr>
            </w:pPr>
            <w:r>
              <w:rPr>
                <w:rFonts w:ascii="Helvetica" w:eastAsia="Helvetica" w:hAnsi="Helvetica"/>
                <w:b/>
                <w:sz w:val="24"/>
              </w:rPr>
              <w:t>Below Expectations (F)</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3FDB851" w14:textId="77777777" w:rsidR="00F60E3A" w:rsidRDefault="00F60E3A" w:rsidP="00F018F4">
            <w:pPr>
              <w:spacing w:after="0" w:line="240" w:lineRule="auto"/>
              <w:jc w:val="center"/>
              <w:outlineLvl w:val="0"/>
              <w:rPr>
                <w:rFonts w:ascii="Helvetica" w:eastAsia="ヒラギノ角ゴ Pro W3" w:hAnsi="Helvetica"/>
                <w:b/>
                <w:sz w:val="24"/>
              </w:rPr>
            </w:pPr>
            <w:r>
              <w:rPr>
                <w:rFonts w:ascii="Helvetica" w:eastAsia="Helvetica" w:hAnsi="Helvetica"/>
                <w:b/>
                <w:sz w:val="24"/>
              </w:rPr>
              <w:t xml:space="preserve">Developing </w:t>
            </w:r>
          </w:p>
          <w:p w14:paraId="2794DC2A" w14:textId="77777777" w:rsidR="00F60E3A" w:rsidRDefault="00F60E3A" w:rsidP="00F018F4">
            <w:pPr>
              <w:spacing w:after="0" w:line="240" w:lineRule="auto"/>
              <w:rPr>
                <w:rFonts w:ascii="Helvetica" w:eastAsia="Helvetica" w:hAnsi="Helvetica"/>
                <w:b/>
                <w:sz w:val="24"/>
              </w:rPr>
            </w:pPr>
            <w:r>
              <w:rPr>
                <w:rFonts w:ascii="Helvetica" w:eastAsia="Helvetica" w:hAnsi="Helvetica"/>
                <w:b/>
                <w:sz w:val="24"/>
              </w:rPr>
              <w:t>(C)</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14CEEE7C" w14:textId="77777777" w:rsidR="00F60E3A" w:rsidRDefault="00F60E3A" w:rsidP="00F018F4">
            <w:pPr>
              <w:spacing w:after="0" w:line="240" w:lineRule="auto"/>
              <w:jc w:val="center"/>
              <w:outlineLvl w:val="0"/>
              <w:rPr>
                <w:rFonts w:ascii="Helvetica" w:eastAsia="ヒラギノ角ゴ Pro W3" w:hAnsi="Helvetica"/>
                <w:b/>
                <w:sz w:val="24"/>
              </w:rPr>
            </w:pPr>
            <w:r>
              <w:rPr>
                <w:rFonts w:ascii="Helvetica" w:eastAsia="Helvetica" w:hAnsi="Helvetica"/>
                <w:b/>
                <w:sz w:val="24"/>
              </w:rPr>
              <w:t>Proficient</w:t>
            </w:r>
          </w:p>
          <w:p w14:paraId="619FB980" w14:textId="77777777" w:rsidR="00F60E3A" w:rsidRDefault="00F60E3A" w:rsidP="00F018F4">
            <w:pPr>
              <w:spacing w:after="0" w:line="240" w:lineRule="auto"/>
              <w:rPr>
                <w:rFonts w:ascii="Helvetica" w:eastAsia="Helvetica" w:hAnsi="Helvetica"/>
                <w:b/>
                <w:sz w:val="24"/>
              </w:rPr>
            </w:pPr>
            <w:r>
              <w:rPr>
                <w:rFonts w:ascii="Helvetica" w:eastAsia="Helvetica" w:hAnsi="Helvetica"/>
                <w:b/>
                <w:sz w:val="24"/>
              </w:rPr>
              <w:t>(B)</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479C5504" w14:textId="77777777" w:rsidR="00F60E3A" w:rsidRDefault="00F60E3A" w:rsidP="00F018F4">
            <w:pPr>
              <w:spacing w:after="0" w:line="240" w:lineRule="auto"/>
              <w:jc w:val="center"/>
              <w:outlineLvl w:val="0"/>
              <w:rPr>
                <w:rFonts w:ascii="Helvetica" w:eastAsia="ヒラギノ角ゴ Pro W3" w:hAnsi="Helvetica"/>
                <w:b/>
                <w:sz w:val="24"/>
              </w:rPr>
            </w:pPr>
            <w:r>
              <w:rPr>
                <w:rFonts w:ascii="Helvetica" w:eastAsia="Helvetica" w:hAnsi="Helvetica"/>
                <w:b/>
                <w:sz w:val="24"/>
              </w:rPr>
              <w:t>Accomplished</w:t>
            </w:r>
          </w:p>
          <w:p w14:paraId="53765B69" w14:textId="77777777" w:rsidR="00F60E3A" w:rsidRDefault="00F60E3A" w:rsidP="00F018F4">
            <w:pPr>
              <w:spacing w:after="0" w:line="240" w:lineRule="auto"/>
              <w:rPr>
                <w:rFonts w:ascii="Helvetica" w:eastAsia="Helvetica" w:hAnsi="Helvetica"/>
                <w:b/>
                <w:sz w:val="24"/>
              </w:rPr>
            </w:pPr>
            <w:r>
              <w:rPr>
                <w:rFonts w:ascii="Helvetica" w:eastAsia="Helvetica" w:hAnsi="Helvetica"/>
                <w:b/>
                <w:sz w:val="24"/>
              </w:rPr>
              <w:t>(A)</w:t>
            </w:r>
          </w:p>
        </w:tc>
      </w:tr>
      <w:tr w:rsidR="00F60E3A" w14:paraId="2D1C1F59" w14:textId="77777777" w:rsidTr="00F018F4">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010E6661"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Postings:</w:t>
            </w:r>
          </w:p>
          <w:p w14:paraId="207A3C54"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14:paraId="0C6938FD"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are rudimentary and superficial; there is no evidence of insight or analysis</w:t>
            </w:r>
          </w:p>
          <w:p w14:paraId="3BBBF20D"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contribute no new ideas, connections, or applications </w:t>
            </w:r>
          </w:p>
          <w:p w14:paraId="3F29677C" w14:textId="058CAC99" w:rsidR="009F3EB8" w:rsidRPr="009F3EB8" w:rsidRDefault="00F60E3A" w:rsidP="009F3EB8">
            <w:pPr>
              <w:rPr>
                <w:rFonts w:ascii="Helvetica" w:eastAsia="Helvetica" w:hAnsi="Helvetica"/>
                <w:sz w:val="24"/>
              </w:rPr>
            </w:pPr>
            <w:proofErr w:type="gramStart"/>
            <w:r>
              <w:rPr>
                <w:rFonts w:ascii="Helvetica" w:eastAsia="Helvetica" w:hAnsi="Helvetica"/>
                <w:sz w:val="24"/>
              </w:rPr>
              <w:t>may</w:t>
            </w:r>
            <w:proofErr w:type="gramEnd"/>
            <w:r>
              <w:rPr>
                <w:rFonts w:ascii="Helvetica" w:eastAsia="Helvetica" w:hAnsi="Helvetica"/>
                <w:sz w:val="24"/>
              </w:rPr>
              <w:t xml:space="preserve"> be completely off topic</w:t>
            </w:r>
            <w:r w:rsidR="00BA5D03">
              <w:rPr>
                <w:rFonts w:ascii="Helvetica" w:eastAsia="Helvetica" w:hAnsi="Helvetica"/>
                <w:sz w:val="24"/>
              </w:rPr>
              <w:t>; responds to no other students in the forum</w:t>
            </w:r>
            <w:r w:rsidR="009F3EB8">
              <w:rPr>
                <w:rFonts w:ascii="Helvetica" w:eastAsia="Helvetica" w:hAnsi="Helvetica"/>
                <w:sz w:val="24"/>
              </w:rPr>
              <w:t xml:space="preserve">; </w:t>
            </w:r>
            <w:r w:rsidR="009F3EB8" w:rsidRPr="009F3EB8">
              <w:rPr>
                <w:rFonts w:ascii="Helvetica" w:eastAsia="Helvetica" w:hAnsi="Helvetica"/>
                <w:sz w:val="24"/>
              </w:rPr>
              <w:t>No evidence of reference to required readings or other sources.</w:t>
            </w:r>
          </w:p>
          <w:p w14:paraId="3441BE65" w14:textId="7E504A20" w:rsidR="00F60E3A" w:rsidRDefault="00F60E3A" w:rsidP="00F018F4">
            <w:pPr>
              <w:spacing w:after="0" w:line="240" w:lineRule="auto"/>
              <w:rPr>
                <w:rFonts w:ascii="Helvetica" w:eastAsia="Helvetica" w:hAnsi="Helvetica"/>
                <w:sz w:val="24"/>
              </w:rPr>
            </w:pP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931E66E"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Postings:</w:t>
            </w:r>
          </w:p>
          <w:p w14:paraId="6A61FD93"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14:paraId="4C49D4A8"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are generally competent, but the actual information they deliver seems thin and commonplace </w:t>
            </w:r>
          </w:p>
          <w:p w14:paraId="47700C38" w14:textId="1200052C" w:rsidR="00F60E3A" w:rsidRDefault="00F60E3A" w:rsidP="00F018F4">
            <w:pPr>
              <w:spacing w:after="0" w:line="240" w:lineRule="auto"/>
              <w:outlineLvl w:val="0"/>
              <w:rPr>
                <w:rFonts w:ascii="Helvetica" w:eastAsia="ヒラギノ角ゴ Pro W3" w:hAnsi="Helvetica"/>
                <w:sz w:val="24"/>
              </w:rPr>
            </w:pPr>
            <w:proofErr w:type="gramStart"/>
            <w:r>
              <w:rPr>
                <w:rFonts w:ascii="Helvetica" w:eastAsia="Helvetica" w:hAnsi="Helvetica"/>
                <w:sz w:val="24"/>
              </w:rPr>
              <w:t>make</w:t>
            </w:r>
            <w:proofErr w:type="gramEnd"/>
            <w:r>
              <w:rPr>
                <w:rFonts w:ascii="Helvetica" w:eastAsia="Helvetica" w:hAnsi="Helvetica"/>
                <w:sz w:val="24"/>
              </w:rPr>
              <w:t xml:space="preserve"> limited, if any, connections, and those art often cast in the form of vague generalities</w:t>
            </w:r>
            <w:r w:rsidR="009F3EB8">
              <w:rPr>
                <w:rFonts w:ascii="Helvetica" w:eastAsia="Helvetica" w:hAnsi="Helvetica"/>
                <w:sz w:val="24"/>
              </w:rPr>
              <w:t>;</w:t>
            </w:r>
            <w:r>
              <w:rPr>
                <w:rFonts w:ascii="Helvetica" w:eastAsia="Helvetica" w:hAnsi="Helvetica"/>
                <w:sz w:val="24"/>
              </w:rPr>
              <w:t xml:space="preserve">  </w:t>
            </w:r>
          </w:p>
          <w:p w14:paraId="163AD709" w14:textId="25D32D3F" w:rsidR="009F3EB8" w:rsidRPr="009F3EB8" w:rsidRDefault="00F60E3A" w:rsidP="009F3EB8">
            <w:pPr>
              <w:rPr>
                <w:rFonts w:ascii="Helvetica" w:eastAsia="Helvetica" w:hAnsi="Helvetica"/>
                <w:sz w:val="24"/>
              </w:rPr>
            </w:pPr>
            <w:proofErr w:type="gramStart"/>
            <w:r>
              <w:rPr>
                <w:rFonts w:ascii="Helvetica" w:eastAsia="Helvetica" w:hAnsi="Helvetica"/>
                <w:sz w:val="24"/>
              </w:rPr>
              <w:t>contain</w:t>
            </w:r>
            <w:r w:rsidR="009F3EB8">
              <w:rPr>
                <w:rFonts w:ascii="Helvetica" w:eastAsia="Helvetica" w:hAnsi="Helvetica"/>
                <w:sz w:val="24"/>
              </w:rPr>
              <w:t>s</w:t>
            </w:r>
            <w:proofErr w:type="gramEnd"/>
            <w:r>
              <w:rPr>
                <w:rFonts w:ascii="Helvetica" w:eastAsia="Helvetica" w:hAnsi="Helvetica"/>
                <w:sz w:val="24"/>
              </w:rPr>
              <w:t xml:space="preserve"> few, if any, new ideas or applications; often are a rehashing or summary of other comments</w:t>
            </w:r>
            <w:r w:rsidR="00C11D87">
              <w:rPr>
                <w:rFonts w:ascii="Helvetica" w:eastAsia="Helvetica" w:hAnsi="Helvetica"/>
                <w:sz w:val="24"/>
              </w:rPr>
              <w:t>; responds to at least one other student in the forum</w:t>
            </w:r>
            <w:r w:rsidR="009F3EB8">
              <w:rPr>
                <w:rFonts w:ascii="Helvetica" w:eastAsia="Helvetica" w:hAnsi="Helvetica"/>
                <w:sz w:val="24"/>
              </w:rPr>
              <w:t>; little</w:t>
            </w:r>
            <w:r w:rsidR="009F3EB8" w:rsidRPr="009F3EB8">
              <w:rPr>
                <w:rFonts w:ascii="Helvetica" w:eastAsia="Helvetica" w:hAnsi="Helvetica"/>
                <w:sz w:val="24"/>
              </w:rPr>
              <w:t xml:space="preserve"> evidence of reference to required readings or other sources.</w:t>
            </w:r>
          </w:p>
          <w:p w14:paraId="30919C5B" w14:textId="00C623A8" w:rsidR="00F60E3A" w:rsidRDefault="00F60E3A" w:rsidP="00F018F4">
            <w:pPr>
              <w:spacing w:after="0" w:line="240" w:lineRule="auto"/>
              <w:rPr>
                <w:rFonts w:ascii="Helvetica" w:eastAsia="Helvetica" w:hAnsi="Helvetica"/>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5D282AFF"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Postings:</w:t>
            </w:r>
          </w:p>
          <w:p w14:paraId="69064D9A"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are made in time for others to read and respond </w:t>
            </w:r>
          </w:p>
          <w:p w14:paraId="31DC0C66"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shows that thought, insight, and analysis have taken place </w:t>
            </w:r>
          </w:p>
          <w:p w14:paraId="61D47DC5" w14:textId="51826240" w:rsidR="00F60E3A" w:rsidRDefault="00F60E3A" w:rsidP="00F018F4">
            <w:pPr>
              <w:spacing w:after="0" w:line="240" w:lineRule="auto"/>
              <w:outlineLvl w:val="0"/>
              <w:rPr>
                <w:rFonts w:ascii="Helvetica" w:eastAsia="ヒラギノ角ゴ Pro W3" w:hAnsi="Helvetica"/>
                <w:sz w:val="24"/>
              </w:rPr>
            </w:pPr>
            <w:proofErr w:type="gramStart"/>
            <w:r>
              <w:rPr>
                <w:rFonts w:ascii="Helvetica" w:eastAsia="Helvetica" w:hAnsi="Helvetica"/>
                <w:sz w:val="24"/>
              </w:rPr>
              <w:t>make</w:t>
            </w:r>
            <w:proofErr w:type="gramEnd"/>
            <w:r>
              <w:rPr>
                <w:rFonts w:ascii="Helvetica" w:eastAsia="Helvetica" w:hAnsi="Helvetica"/>
                <w:sz w:val="24"/>
              </w:rPr>
              <w:t xml:space="preserve"> connections to previous or current content</w:t>
            </w:r>
            <w:r w:rsidR="00C11D87">
              <w:rPr>
                <w:rFonts w:ascii="Helvetica" w:eastAsia="Helvetica" w:hAnsi="Helvetica"/>
                <w:sz w:val="24"/>
              </w:rPr>
              <w:t>/readings</w:t>
            </w:r>
            <w:r>
              <w:rPr>
                <w:rFonts w:ascii="Helvetica" w:eastAsia="Helvetica" w:hAnsi="Helvetica"/>
                <w:sz w:val="24"/>
              </w:rPr>
              <w:t xml:space="preserve"> or to real-life situations, but the connections are not really clear or are too obvious</w:t>
            </w:r>
            <w:r w:rsidR="009F3EB8">
              <w:rPr>
                <w:rFonts w:ascii="Helvetica" w:eastAsia="Helvetica" w:hAnsi="Helvetica"/>
                <w:sz w:val="24"/>
              </w:rPr>
              <w:t>;</w:t>
            </w:r>
            <w:r>
              <w:rPr>
                <w:rFonts w:ascii="Helvetica" w:eastAsia="Helvetica" w:hAnsi="Helvetica"/>
                <w:sz w:val="24"/>
              </w:rPr>
              <w:t xml:space="preserve"> </w:t>
            </w:r>
          </w:p>
          <w:p w14:paraId="3F2C597A" w14:textId="77C6F8E3" w:rsidR="009F3EB8" w:rsidRPr="009F3EB8" w:rsidRDefault="00F60E3A" w:rsidP="009F3EB8">
            <w:pPr>
              <w:rPr>
                <w:rFonts w:ascii="Helvetica" w:eastAsia="Helvetica" w:hAnsi="Helvetica"/>
                <w:sz w:val="24"/>
              </w:rPr>
            </w:pPr>
            <w:proofErr w:type="gramStart"/>
            <w:r>
              <w:rPr>
                <w:rFonts w:ascii="Helvetica" w:eastAsia="Helvetica" w:hAnsi="Helvetica"/>
                <w:sz w:val="24"/>
              </w:rPr>
              <w:t>contain</w:t>
            </w:r>
            <w:r w:rsidR="009F3EB8">
              <w:rPr>
                <w:rFonts w:ascii="Helvetica" w:eastAsia="Helvetica" w:hAnsi="Helvetica"/>
                <w:sz w:val="24"/>
              </w:rPr>
              <w:t>s</w:t>
            </w:r>
            <w:proofErr w:type="gramEnd"/>
            <w:r>
              <w:rPr>
                <w:rFonts w:ascii="Helvetica" w:eastAsia="Helvetica" w:hAnsi="Helvetica"/>
                <w:sz w:val="24"/>
              </w:rPr>
              <w:t xml:space="preserve"> new ideas, connections, or applications, but they may lack depth and/or detail</w:t>
            </w:r>
            <w:r w:rsidR="00C11D87">
              <w:rPr>
                <w:rFonts w:ascii="Helvetica" w:eastAsia="Helvetica" w:hAnsi="Helvetica"/>
                <w:sz w:val="24"/>
              </w:rPr>
              <w:t>; responds to at least two other students in the forum</w:t>
            </w:r>
            <w:r w:rsidR="009F3EB8">
              <w:rPr>
                <w:rFonts w:ascii="Helvetica" w:eastAsia="Helvetica" w:hAnsi="Helvetica"/>
                <w:sz w:val="24"/>
              </w:rPr>
              <w:t>; adequate</w:t>
            </w:r>
            <w:r w:rsidR="009F3EB8" w:rsidRPr="009F3EB8">
              <w:rPr>
                <w:rFonts w:ascii="Helvetica" w:eastAsia="Helvetica" w:hAnsi="Helvetica"/>
                <w:sz w:val="24"/>
              </w:rPr>
              <w:t xml:space="preserve"> evidence of reference to required readings or other sources.</w:t>
            </w:r>
          </w:p>
          <w:p w14:paraId="2FE9CACE" w14:textId="6C8A28ED" w:rsidR="00F60E3A" w:rsidRDefault="00F60E3A" w:rsidP="00F018F4">
            <w:pPr>
              <w:spacing w:after="0" w:line="240" w:lineRule="auto"/>
              <w:rPr>
                <w:rFonts w:ascii="Helvetica" w:eastAsia="Helvetica" w:hAnsi="Helvetica"/>
                <w:sz w:val="24"/>
              </w:rPr>
            </w:pP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14:paraId="37160B51"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Postings:</w:t>
            </w:r>
          </w:p>
          <w:p w14:paraId="63BCEB08"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are made in time for others to read and respond</w:t>
            </w:r>
          </w:p>
          <w:p w14:paraId="61916C1E"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is full of thought, insight, and analysis </w:t>
            </w:r>
          </w:p>
          <w:p w14:paraId="22EDAF6A" w14:textId="77777777" w:rsidR="00F60E3A" w:rsidRDefault="00F60E3A" w:rsidP="00F018F4">
            <w:pPr>
              <w:spacing w:after="0" w:line="240" w:lineRule="auto"/>
              <w:outlineLvl w:val="0"/>
              <w:rPr>
                <w:rFonts w:ascii="Helvetica" w:eastAsia="ヒラギノ角ゴ Pro W3" w:hAnsi="Helvetica"/>
                <w:sz w:val="24"/>
              </w:rPr>
            </w:pPr>
            <w:r>
              <w:rPr>
                <w:rFonts w:ascii="Helvetica" w:eastAsia="Helvetica" w:hAnsi="Helvetica"/>
                <w:sz w:val="24"/>
              </w:rPr>
              <w:t>make connections to previous or current content</w:t>
            </w:r>
            <w:r w:rsidR="00C11D87">
              <w:rPr>
                <w:rFonts w:ascii="Helvetica" w:eastAsia="Helvetica" w:hAnsi="Helvetica"/>
                <w:sz w:val="24"/>
              </w:rPr>
              <w:t>/readings</w:t>
            </w:r>
            <w:r>
              <w:rPr>
                <w:rFonts w:ascii="Helvetica" w:eastAsia="Helvetica" w:hAnsi="Helvetica"/>
                <w:sz w:val="24"/>
              </w:rPr>
              <w:t xml:space="preserve"> or to real-life situations </w:t>
            </w:r>
          </w:p>
          <w:p w14:paraId="68C13BDC" w14:textId="36FE34C9" w:rsidR="009F3EB8" w:rsidRPr="009F3EB8" w:rsidRDefault="00F60E3A" w:rsidP="009F3EB8">
            <w:pPr>
              <w:rPr>
                <w:rFonts w:ascii="Helvetica" w:eastAsia="Helvetica" w:hAnsi="Helvetica"/>
                <w:sz w:val="24"/>
              </w:rPr>
            </w:pPr>
            <w:proofErr w:type="gramStart"/>
            <w:r>
              <w:rPr>
                <w:rFonts w:ascii="Helvetica" w:eastAsia="Helvetica" w:hAnsi="Helvetica"/>
                <w:sz w:val="24"/>
              </w:rPr>
              <w:t>contain</w:t>
            </w:r>
            <w:proofErr w:type="gramEnd"/>
            <w:r>
              <w:rPr>
                <w:rFonts w:ascii="Helvetica" w:eastAsia="Helvetica" w:hAnsi="Helvetica"/>
                <w:sz w:val="24"/>
              </w:rPr>
              <w:t xml:space="preserve"> rich and fully developed new ideas, connections, or applications</w:t>
            </w:r>
            <w:r w:rsidR="00C11D87">
              <w:rPr>
                <w:rFonts w:ascii="Helvetica" w:eastAsia="Helvetica" w:hAnsi="Helvetica"/>
                <w:sz w:val="24"/>
              </w:rPr>
              <w:t>; responds to at least three other students in the forum</w:t>
            </w:r>
            <w:r w:rsidR="009F3EB8">
              <w:rPr>
                <w:rFonts w:ascii="Helvetica" w:eastAsia="Helvetica" w:hAnsi="Helvetica"/>
                <w:sz w:val="24"/>
              </w:rPr>
              <w:t>; thorough</w:t>
            </w:r>
            <w:r w:rsidR="009F3EB8" w:rsidRPr="009F3EB8">
              <w:rPr>
                <w:rFonts w:ascii="Helvetica" w:eastAsia="Helvetica" w:hAnsi="Helvetica"/>
                <w:sz w:val="24"/>
              </w:rPr>
              <w:t xml:space="preserve"> evidence of reference to required readings or other sources.</w:t>
            </w:r>
          </w:p>
          <w:p w14:paraId="136F3A4C" w14:textId="1262814B" w:rsidR="00F60E3A" w:rsidRDefault="00C11D87" w:rsidP="00C11D87">
            <w:pPr>
              <w:spacing w:after="0" w:line="240" w:lineRule="auto"/>
              <w:rPr>
                <w:rFonts w:ascii="Helvetica" w:eastAsia="Helvetica" w:hAnsi="Helvetica"/>
                <w:sz w:val="24"/>
              </w:rPr>
            </w:pPr>
            <w:r>
              <w:rPr>
                <w:rFonts w:ascii="Helvetica" w:eastAsia="Helvetica" w:hAnsi="Helvetica"/>
                <w:sz w:val="24"/>
              </w:rPr>
              <w:t xml:space="preserve"> </w:t>
            </w:r>
          </w:p>
        </w:tc>
      </w:tr>
    </w:tbl>
    <w:p w14:paraId="2AEB537A" w14:textId="77777777" w:rsidR="006620C5" w:rsidRDefault="006620C5" w:rsidP="00F60E3A">
      <w:pPr>
        <w:pStyle w:val="z-BottomofForm"/>
        <w:rPr>
          <w:vanish w:val="0"/>
        </w:rPr>
      </w:pPr>
    </w:p>
    <w:p w14:paraId="20EE475D" w14:textId="77777777" w:rsidR="006620C5" w:rsidRDefault="006620C5" w:rsidP="00F60E3A">
      <w:pPr>
        <w:pStyle w:val="z-BottomofForm"/>
        <w:rPr>
          <w:vanish w:val="0"/>
        </w:rPr>
      </w:pPr>
    </w:p>
    <w:p w14:paraId="70347EAB" w14:textId="77777777" w:rsidR="006620C5" w:rsidRDefault="006620C5">
      <w:pPr>
        <w:spacing w:after="0" w:line="240" w:lineRule="auto"/>
        <w:rPr>
          <w:rFonts w:ascii="Arial" w:eastAsiaTheme="minorEastAsia" w:hAnsi="Arial" w:cs="Arial"/>
          <w:color w:val="auto"/>
          <w:sz w:val="24"/>
          <w:szCs w:val="24"/>
        </w:rPr>
      </w:pPr>
      <w:r>
        <w:rPr>
          <w:vanish/>
          <w:sz w:val="24"/>
          <w:szCs w:val="24"/>
        </w:rPr>
        <w:br w:type="page"/>
      </w:r>
    </w:p>
    <w:p w14:paraId="28EC55B1" w14:textId="77777777" w:rsidR="006620C5" w:rsidRDefault="006620C5">
      <w:pPr>
        <w:spacing w:after="0" w:line="240" w:lineRule="auto"/>
        <w:rPr>
          <w:rFonts w:ascii="Arial" w:eastAsiaTheme="minorEastAsia" w:hAnsi="Arial" w:cs="Arial"/>
          <w:color w:val="auto"/>
          <w:sz w:val="16"/>
          <w:szCs w:val="16"/>
        </w:rPr>
      </w:pPr>
      <w:r>
        <w:rPr>
          <w:vanish/>
        </w:rPr>
        <w:br w:type="page"/>
      </w:r>
    </w:p>
    <w:p w14:paraId="0DA02C9D" w14:textId="77777777" w:rsidR="00793F86" w:rsidRDefault="006620C5">
      <w:pPr>
        <w:spacing w:after="0"/>
        <w:rPr>
          <w:rFonts w:ascii="Times New Roman" w:eastAsia="Times New Roman" w:hAnsi="Times New Roman" w:cs="Times New Roman"/>
          <w:sz w:val="24"/>
          <w:szCs w:val="24"/>
        </w:rPr>
      </w:pPr>
      <w:r>
        <w:rPr>
          <w:vanish/>
        </w:rPr>
        <w:br w:type="page"/>
      </w:r>
    </w:p>
    <w:sectPr w:rsidR="00793F86" w:rsidSect="00F60E3A">
      <w:headerReference w:type="default" r:id="rId17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88C6D" w14:textId="77777777" w:rsidR="00F018F4" w:rsidRDefault="00F018F4">
      <w:pPr>
        <w:spacing w:after="0" w:line="240" w:lineRule="auto"/>
      </w:pPr>
      <w:r>
        <w:separator/>
      </w:r>
    </w:p>
  </w:endnote>
  <w:endnote w:type="continuationSeparator" w:id="0">
    <w:p w14:paraId="4656B49B" w14:textId="77777777" w:rsidR="00F018F4" w:rsidRDefault="00F01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0C9BF" w14:textId="77777777" w:rsidR="00F018F4" w:rsidRDefault="00F018F4">
      <w:pPr>
        <w:spacing w:after="0" w:line="240" w:lineRule="auto"/>
      </w:pPr>
      <w:r>
        <w:separator/>
      </w:r>
    </w:p>
  </w:footnote>
  <w:footnote w:type="continuationSeparator" w:id="0">
    <w:p w14:paraId="179316F9" w14:textId="77777777" w:rsidR="00F018F4" w:rsidRDefault="00F018F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C3DAC" w14:textId="77777777" w:rsidR="00F018F4" w:rsidRDefault="00F018F4">
    <w:pPr>
      <w:spacing w:after="0"/>
    </w:pPr>
  </w:p>
  <w:tbl>
    <w:tblPr>
      <w:tblW w:w="0" w:type="auto"/>
      <w:tblInd w:w="115" w:type="dxa"/>
      <w:tblLook w:val="0000" w:firstRow="0" w:lastRow="0" w:firstColumn="0" w:lastColumn="0" w:noHBand="0" w:noVBand="0"/>
    </w:tblPr>
    <w:tblGrid>
      <w:gridCol w:w="8275"/>
      <w:gridCol w:w="1315"/>
    </w:tblGrid>
    <w:tr w:rsidR="00F018F4" w14:paraId="266A6273" w14:textId="77777777">
      <w:tc>
        <w:tcPr>
          <w:tcW w:w="827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406E892" w14:textId="77777777" w:rsidR="00F018F4" w:rsidRDefault="00F018F4">
          <w:pPr>
            <w:spacing w:after="0" w:line="240" w:lineRule="auto"/>
          </w:pPr>
          <w:r>
            <w:rPr>
              <w:rFonts w:ascii="Times New Roman" w:eastAsia="Times New Roman" w:hAnsi="Times New Roman" w:cs="Times New Roman"/>
              <w:i/>
              <w:iCs/>
              <w:sz w:val="32"/>
              <w:szCs w:val="32"/>
            </w:rPr>
            <w:t xml:space="preserve">EDUC 641 </w:t>
          </w:r>
          <w:r>
            <w:rPr>
              <w:rFonts w:ascii="Times New Roman" w:eastAsia="Times New Roman" w:hAnsi="Times New Roman" w:cs="Times New Roman"/>
              <w:i/>
              <w:iCs/>
              <w:sz w:val="28"/>
              <w:szCs w:val="28"/>
            </w:rPr>
            <w:t xml:space="preserve">Philosophy, History, and the True Middle School </w:t>
          </w:r>
          <w:r>
            <w:rPr>
              <w:rFonts w:ascii="Times New Roman" w:eastAsia="Times New Roman" w:hAnsi="Times New Roman" w:cs="Times New Roman"/>
              <w:i/>
              <w:iCs/>
              <w:sz w:val="32"/>
              <w:szCs w:val="32"/>
            </w:rPr>
            <w:t xml:space="preserve"> </w:t>
          </w:r>
        </w:p>
      </w:tc>
      <w:tc>
        <w:tcPr>
          <w:tcW w:w="131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814F0E6" w14:textId="77777777" w:rsidR="00F018F4" w:rsidRDefault="00F018F4">
          <w:pPr>
            <w:spacing w:after="0" w:line="240" w:lineRule="auto"/>
            <w:jc w:val="center"/>
          </w:pPr>
          <w:r>
            <w:rPr>
              <w:rFonts w:ascii="Cambria" w:eastAsia="Cambria" w:hAnsi="Cambria" w:cs="Cambria"/>
              <w:b/>
              <w:bCs/>
              <w:color w:val="4F81BD"/>
              <w:sz w:val="32"/>
              <w:szCs w:val="32"/>
            </w:rPr>
            <w:t xml:space="preserve">Cohort </w:t>
          </w:r>
          <w:proofErr w:type="gramStart"/>
          <w:r>
            <w:rPr>
              <w:rFonts w:ascii="Cambria" w:eastAsia="Cambria" w:hAnsi="Cambria" w:cs="Cambria"/>
              <w:b/>
              <w:bCs/>
              <w:color w:val="4F81BD"/>
              <w:sz w:val="32"/>
              <w:szCs w:val="32"/>
            </w:rPr>
            <w:t>1  2012</w:t>
          </w:r>
          <w:proofErr w:type="gramEnd"/>
          <w:r>
            <w:rPr>
              <w:rFonts w:ascii="Cambria" w:eastAsia="Cambria" w:hAnsi="Cambria" w:cs="Cambria"/>
              <w:b/>
              <w:bCs/>
              <w:color w:val="4F81BD"/>
              <w:sz w:val="32"/>
              <w:szCs w:val="32"/>
            </w:rPr>
            <w:t xml:space="preserve">      </w:t>
          </w:r>
        </w:p>
      </w:tc>
    </w:tr>
  </w:tbl>
  <w:p w14:paraId="5A4FA6C6" w14:textId="77777777" w:rsidR="00F018F4" w:rsidRDefault="00F018F4">
    <w:pPr>
      <w:spacing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D292DAD4">
      <w:start w:val="1"/>
      <w:numFmt w:val="bullet"/>
      <w:lvlText w:val="○"/>
      <w:lvlJc w:val="left"/>
      <w:pPr>
        <w:tabs>
          <w:tab w:val="num" w:pos="0"/>
        </w:tabs>
        <w:ind w:left="720" w:hanging="360"/>
      </w:pPr>
      <w:rPr>
        <w:rFonts w:ascii="Courier New" w:eastAsia="Courier New" w:hAnsi="Courier New" w:cs="Courier New"/>
        <w:b w:val="0"/>
        <w:bCs w:val="0"/>
        <w:i w:val="0"/>
        <w:iCs w:val="0"/>
        <w:strike w:val="0"/>
        <w:color w:val="000000"/>
        <w:sz w:val="20"/>
        <w:szCs w:val="20"/>
        <w:u w:val="none"/>
      </w:rPr>
    </w:lvl>
    <w:lvl w:ilvl="1" w:tplc="801416A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86F62F6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DE66A46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AA7CC0CA">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562378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7D023D8">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A28EC9D0">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CB701494">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681EC87A">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8098D32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2E90D660">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C469D18">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9AC4CF6">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4F4CAAC">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C46CD8A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2806F56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50702F8A">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1EB7"/>
    <w:rsid w:val="0002389A"/>
    <w:rsid w:val="00093FF4"/>
    <w:rsid w:val="000A4C8E"/>
    <w:rsid w:val="000C2A6A"/>
    <w:rsid w:val="001D5CE7"/>
    <w:rsid w:val="00215358"/>
    <w:rsid w:val="00223AB1"/>
    <w:rsid w:val="00265327"/>
    <w:rsid w:val="00284CBC"/>
    <w:rsid w:val="002E14EB"/>
    <w:rsid w:val="002E4FF1"/>
    <w:rsid w:val="002E5DB4"/>
    <w:rsid w:val="002F08CE"/>
    <w:rsid w:val="0032011A"/>
    <w:rsid w:val="003257B3"/>
    <w:rsid w:val="00361E96"/>
    <w:rsid w:val="0038720F"/>
    <w:rsid w:val="003B2C25"/>
    <w:rsid w:val="003B7B19"/>
    <w:rsid w:val="003F5F49"/>
    <w:rsid w:val="0040725B"/>
    <w:rsid w:val="00420E10"/>
    <w:rsid w:val="00440DD9"/>
    <w:rsid w:val="00484521"/>
    <w:rsid w:val="004E1D2C"/>
    <w:rsid w:val="004F7CBB"/>
    <w:rsid w:val="00550371"/>
    <w:rsid w:val="005864BD"/>
    <w:rsid w:val="005B069D"/>
    <w:rsid w:val="005D12CA"/>
    <w:rsid w:val="006217DF"/>
    <w:rsid w:val="006620C5"/>
    <w:rsid w:val="00691723"/>
    <w:rsid w:val="006A1ECE"/>
    <w:rsid w:val="006E290D"/>
    <w:rsid w:val="006F5FA6"/>
    <w:rsid w:val="00762659"/>
    <w:rsid w:val="00793F86"/>
    <w:rsid w:val="007A04AB"/>
    <w:rsid w:val="007D4816"/>
    <w:rsid w:val="008463E0"/>
    <w:rsid w:val="009062C2"/>
    <w:rsid w:val="00921687"/>
    <w:rsid w:val="009249EB"/>
    <w:rsid w:val="00924FDD"/>
    <w:rsid w:val="0092654F"/>
    <w:rsid w:val="009320CE"/>
    <w:rsid w:val="009377CD"/>
    <w:rsid w:val="00970EA3"/>
    <w:rsid w:val="00993181"/>
    <w:rsid w:val="009965AC"/>
    <w:rsid w:val="009A2A7A"/>
    <w:rsid w:val="009B697A"/>
    <w:rsid w:val="009C2215"/>
    <w:rsid w:val="009D48DA"/>
    <w:rsid w:val="009F3EB8"/>
    <w:rsid w:val="00A05B41"/>
    <w:rsid w:val="00A15855"/>
    <w:rsid w:val="00A77B3E"/>
    <w:rsid w:val="00AB73D1"/>
    <w:rsid w:val="00AC14CB"/>
    <w:rsid w:val="00AE671D"/>
    <w:rsid w:val="00B34001"/>
    <w:rsid w:val="00B86164"/>
    <w:rsid w:val="00BA5D03"/>
    <w:rsid w:val="00BA6F74"/>
    <w:rsid w:val="00C11CE3"/>
    <w:rsid w:val="00C11D87"/>
    <w:rsid w:val="00C157AF"/>
    <w:rsid w:val="00C71CA1"/>
    <w:rsid w:val="00CD4E00"/>
    <w:rsid w:val="00CD538C"/>
    <w:rsid w:val="00CE6FEC"/>
    <w:rsid w:val="00D03646"/>
    <w:rsid w:val="00D53672"/>
    <w:rsid w:val="00D618F1"/>
    <w:rsid w:val="00D769C5"/>
    <w:rsid w:val="00DE1B06"/>
    <w:rsid w:val="00E311CC"/>
    <w:rsid w:val="00E8196F"/>
    <w:rsid w:val="00ED32FD"/>
    <w:rsid w:val="00F018F4"/>
    <w:rsid w:val="00F039E9"/>
    <w:rsid w:val="00F07E2C"/>
    <w:rsid w:val="00F60E3A"/>
    <w:rsid w:val="00F71B20"/>
    <w:rsid w:val="00F7302C"/>
    <w:rsid w:val="00FD41F2"/>
    <w:rsid w:val="00FF5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FA7F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38C"/>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after="0" w:line="240" w:lineRule="auto"/>
      <w:ind w:left="900" w:firstLine="540"/>
      <w:outlineLvl w:val="1"/>
    </w:pPr>
    <w:rPr>
      <w:rFonts w:ascii="Times New Roman" w:eastAsia="Times New Roman" w:hAnsi="Times New Roman" w:cs="Times New Roman"/>
      <w:sz w:val="28"/>
      <w:szCs w:val="28"/>
    </w:rPr>
  </w:style>
  <w:style w:type="paragraph" w:styleId="Heading3">
    <w:name w:val="heading 3"/>
    <w:basedOn w:val="Normal"/>
    <w:next w:val="Normal"/>
    <w:qFormat/>
    <w:rsid w:val="00EF7B96"/>
    <w:pPr>
      <w:spacing w:after="0" w:line="240" w:lineRule="auto"/>
      <w:ind w:left="720" w:firstLine="720"/>
      <w:outlineLvl w:val="2"/>
    </w:pPr>
    <w:rPr>
      <w:rFonts w:ascii="Times New Roman" w:eastAsia="Times New Roman" w:hAnsi="Times New Roman" w:cs="Times New Roman"/>
      <w:sz w:val="28"/>
      <w:szCs w:val="28"/>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91723"/>
    <w:rPr>
      <w:color w:val="0000FF" w:themeColor="hyperlink"/>
      <w:u w:val="single"/>
    </w:rPr>
  </w:style>
  <w:style w:type="character" w:styleId="FollowedHyperlink">
    <w:name w:val="FollowedHyperlink"/>
    <w:basedOn w:val="DefaultParagraphFont"/>
    <w:rsid w:val="009D48DA"/>
    <w:rPr>
      <w:color w:val="800080" w:themeColor="followedHyperlink"/>
      <w:u w:val="single"/>
    </w:rPr>
  </w:style>
  <w:style w:type="table" w:styleId="TableGrid">
    <w:name w:val="Table Grid"/>
    <w:basedOn w:val="TableNormal"/>
    <w:uiPriority w:val="59"/>
    <w:rsid w:val="009965AC"/>
    <w:rPr>
      <w:rFonts w:ascii="Arial" w:hAnsi="Arial" w:cs="Arial"/>
      <w:sz w:val="18"/>
      <w:szCs w:val="18"/>
    </w:rPr>
    <w:tblPr>
      <w:tblInd w:w="0"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CellMar>
        <w:top w:w="108" w:type="dxa"/>
        <w:left w:w="108" w:type="dxa"/>
        <w:bottom w:w="108" w:type="dxa"/>
        <w:right w:w="108" w:type="dxa"/>
      </w:tblCellMar>
    </w:tblPr>
  </w:style>
  <w:style w:type="paragraph" w:styleId="z-TopofForm">
    <w:name w:val="HTML Top of Form"/>
    <w:basedOn w:val="Normal"/>
    <w:next w:val="Normal"/>
    <w:link w:val="z-TopofFormChar"/>
    <w:hidden/>
    <w:uiPriority w:val="99"/>
    <w:unhideWhenUsed/>
    <w:rsid w:val="009965AC"/>
    <w:pPr>
      <w:pBdr>
        <w:bottom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TopofFormChar">
    <w:name w:val="z-Top of Form Char"/>
    <w:basedOn w:val="DefaultParagraphFont"/>
    <w:link w:val="z-TopofForm"/>
    <w:uiPriority w:val="99"/>
    <w:rsid w:val="009965A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965AC"/>
    <w:pPr>
      <w:pBdr>
        <w:top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BottomofFormChar">
    <w:name w:val="z-Bottom of Form Char"/>
    <w:basedOn w:val="DefaultParagraphFont"/>
    <w:link w:val="z-BottomofForm"/>
    <w:uiPriority w:val="99"/>
    <w:rsid w:val="009965AC"/>
    <w:rPr>
      <w:rFonts w:ascii="Arial" w:eastAsiaTheme="minorEastAsia" w:hAnsi="Arial" w:cs="Arial"/>
      <w:vanish/>
      <w:sz w:val="16"/>
      <w:szCs w:val="16"/>
    </w:rPr>
  </w:style>
  <w:style w:type="paragraph" w:customStyle="1" w:styleId="formquestiondesc">
    <w:name w:val="formquestiondesc"/>
    <w:basedOn w:val="Normal"/>
    <w:rsid w:val="00F60E3A"/>
    <w:pPr>
      <w:spacing w:before="100" w:beforeAutospacing="1" w:after="80" w:line="240" w:lineRule="auto"/>
    </w:pPr>
    <w:rPr>
      <w:rFonts w:ascii="Times New Roman" w:eastAsiaTheme="minorEastAsia" w:hAnsi="Times New Roman" w:cs="Times New Roman"/>
      <w:color w:val="auto"/>
      <w:sz w:val="16"/>
      <w:szCs w:val="16"/>
    </w:rPr>
  </w:style>
  <w:style w:type="paragraph" w:styleId="Header">
    <w:name w:val="header"/>
    <w:basedOn w:val="Normal"/>
    <w:link w:val="HeaderChar"/>
    <w:rsid w:val="00BA6F74"/>
    <w:pPr>
      <w:tabs>
        <w:tab w:val="center" w:pos="4320"/>
        <w:tab w:val="right" w:pos="8640"/>
      </w:tabs>
      <w:spacing w:after="0" w:line="240" w:lineRule="auto"/>
    </w:pPr>
  </w:style>
  <w:style w:type="character" w:customStyle="1" w:styleId="HeaderChar">
    <w:name w:val="Header Char"/>
    <w:basedOn w:val="DefaultParagraphFont"/>
    <w:link w:val="Header"/>
    <w:rsid w:val="00BA6F74"/>
    <w:rPr>
      <w:rFonts w:ascii="Calibri" w:eastAsia="Calibri" w:hAnsi="Calibri" w:cs="Calibri"/>
      <w:color w:val="000000"/>
      <w:sz w:val="22"/>
      <w:szCs w:val="22"/>
    </w:rPr>
  </w:style>
  <w:style w:type="paragraph" w:styleId="Footer">
    <w:name w:val="footer"/>
    <w:basedOn w:val="Normal"/>
    <w:link w:val="FooterChar"/>
    <w:rsid w:val="00BA6F74"/>
    <w:pPr>
      <w:tabs>
        <w:tab w:val="center" w:pos="4320"/>
        <w:tab w:val="right" w:pos="8640"/>
      </w:tabs>
      <w:spacing w:after="0" w:line="240" w:lineRule="auto"/>
    </w:pPr>
  </w:style>
  <w:style w:type="character" w:customStyle="1" w:styleId="FooterChar">
    <w:name w:val="Footer Char"/>
    <w:basedOn w:val="DefaultParagraphFont"/>
    <w:link w:val="Footer"/>
    <w:rsid w:val="00BA6F74"/>
    <w:rPr>
      <w:rFonts w:ascii="Calibri" w:eastAsia="Calibri" w:hAnsi="Calibri" w:cs="Calibri"/>
      <w:color w:val="000000"/>
      <w:sz w:val="22"/>
      <w:szCs w:val="22"/>
    </w:rPr>
  </w:style>
  <w:style w:type="paragraph" w:styleId="BalloonText">
    <w:name w:val="Balloon Text"/>
    <w:basedOn w:val="Normal"/>
    <w:link w:val="BalloonTextChar"/>
    <w:rsid w:val="00BA5D0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BA5D03"/>
    <w:rPr>
      <w:rFonts w:ascii="Lucida Grande" w:eastAsia="Calibri" w:hAnsi="Lucida Grande" w:cs="Calibri"/>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38C"/>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after="0" w:line="240" w:lineRule="auto"/>
      <w:ind w:left="900" w:firstLine="540"/>
      <w:outlineLvl w:val="1"/>
    </w:pPr>
    <w:rPr>
      <w:rFonts w:ascii="Times New Roman" w:eastAsia="Times New Roman" w:hAnsi="Times New Roman" w:cs="Times New Roman"/>
      <w:sz w:val="28"/>
      <w:szCs w:val="28"/>
    </w:rPr>
  </w:style>
  <w:style w:type="paragraph" w:styleId="Heading3">
    <w:name w:val="heading 3"/>
    <w:basedOn w:val="Normal"/>
    <w:next w:val="Normal"/>
    <w:qFormat/>
    <w:rsid w:val="00EF7B96"/>
    <w:pPr>
      <w:spacing w:after="0" w:line="240" w:lineRule="auto"/>
      <w:ind w:left="720" w:firstLine="720"/>
      <w:outlineLvl w:val="2"/>
    </w:pPr>
    <w:rPr>
      <w:rFonts w:ascii="Times New Roman" w:eastAsia="Times New Roman" w:hAnsi="Times New Roman" w:cs="Times New Roman"/>
      <w:sz w:val="28"/>
      <w:szCs w:val="28"/>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91723"/>
    <w:rPr>
      <w:color w:val="0000FF" w:themeColor="hyperlink"/>
      <w:u w:val="single"/>
    </w:rPr>
  </w:style>
  <w:style w:type="character" w:styleId="FollowedHyperlink">
    <w:name w:val="FollowedHyperlink"/>
    <w:basedOn w:val="DefaultParagraphFont"/>
    <w:rsid w:val="009D48DA"/>
    <w:rPr>
      <w:color w:val="800080" w:themeColor="followedHyperlink"/>
      <w:u w:val="single"/>
    </w:rPr>
  </w:style>
  <w:style w:type="table" w:styleId="TableGrid">
    <w:name w:val="Table Grid"/>
    <w:basedOn w:val="TableNormal"/>
    <w:uiPriority w:val="59"/>
    <w:rsid w:val="009965AC"/>
    <w:rPr>
      <w:rFonts w:ascii="Arial" w:hAnsi="Arial" w:cs="Arial"/>
      <w:sz w:val="18"/>
      <w:szCs w:val="18"/>
    </w:rPr>
    <w:tblPr>
      <w:tblInd w:w="0"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CellMar>
        <w:top w:w="108" w:type="dxa"/>
        <w:left w:w="108" w:type="dxa"/>
        <w:bottom w:w="108" w:type="dxa"/>
        <w:right w:w="108" w:type="dxa"/>
      </w:tblCellMar>
    </w:tblPr>
  </w:style>
  <w:style w:type="paragraph" w:styleId="z-TopofForm">
    <w:name w:val="HTML Top of Form"/>
    <w:basedOn w:val="Normal"/>
    <w:next w:val="Normal"/>
    <w:link w:val="z-TopofFormChar"/>
    <w:hidden/>
    <w:uiPriority w:val="99"/>
    <w:unhideWhenUsed/>
    <w:rsid w:val="009965AC"/>
    <w:pPr>
      <w:pBdr>
        <w:bottom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TopofFormChar">
    <w:name w:val="z-Top of Form Char"/>
    <w:basedOn w:val="DefaultParagraphFont"/>
    <w:link w:val="z-TopofForm"/>
    <w:uiPriority w:val="99"/>
    <w:rsid w:val="009965A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965AC"/>
    <w:pPr>
      <w:pBdr>
        <w:top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BottomofFormChar">
    <w:name w:val="z-Bottom of Form Char"/>
    <w:basedOn w:val="DefaultParagraphFont"/>
    <w:link w:val="z-BottomofForm"/>
    <w:uiPriority w:val="99"/>
    <w:rsid w:val="009965AC"/>
    <w:rPr>
      <w:rFonts w:ascii="Arial" w:eastAsiaTheme="minorEastAsia" w:hAnsi="Arial" w:cs="Arial"/>
      <w:vanish/>
      <w:sz w:val="16"/>
      <w:szCs w:val="16"/>
    </w:rPr>
  </w:style>
  <w:style w:type="paragraph" w:customStyle="1" w:styleId="formquestiondesc">
    <w:name w:val="formquestiondesc"/>
    <w:basedOn w:val="Normal"/>
    <w:rsid w:val="00F60E3A"/>
    <w:pPr>
      <w:spacing w:before="100" w:beforeAutospacing="1" w:after="80" w:line="240" w:lineRule="auto"/>
    </w:pPr>
    <w:rPr>
      <w:rFonts w:ascii="Times New Roman" w:eastAsiaTheme="minorEastAsia" w:hAnsi="Times New Roman" w:cs="Times New Roman"/>
      <w:color w:val="auto"/>
      <w:sz w:val="16"/>
      <w:szCs w:val="16"/>
    </w:rPr>
  </w:style>
  <w:style w:type="paragraph" w:styleId="Header">
    <w:name w:val="header"/>
    <w:basedOn w:val="Normal"/>
    <w:link w:val="HeaderChar"/>
    <w:rsid w:val="00BA6F74"/>
    <w:pPr>
      <w:tabs>
        <w:tab w:val="center" w:pos="4320"/>
        <w:tab w:val="right" w:pos="8640"/>
      </w:tabs>
      <w:spacing w:after="0" w:line="240" w:lineRule="auto"/>
    </w:pPr>
  </w:style>
  <w:style w:type="character" w:customStyle="1" w:styleId="HeaderChar">
    <w:name w:val="Header Char"/>
    <w:basedOn w:val="DefaultParagraphFont"/>
    <w:link w:val="Header"/>
    <w:rsid w:val="00BA6F74"/>
    <w:rPr>
      <w:rFonts w:ascii="Calibri" w:eastAsia="Calibri" w:hAnsi="Calibri" w:cs="Calibri"/>
      <w:color w:val="000000"/>
      <w:sz w:val="22"/>
      <w:szCs w:val="22"/>
    </w:rPr>
  </w:style>
  <w:style w:type="paragraph" w:styleId="Footer">
    <w:name w:val="footer"/>
    <w:basedOn w:val="Normal"/>
    <w:link w:val="FooterChar"/>
    <w:rsid w:val="00BA6F74"/>
    <w:pPr>
      <w:tabs>
        <w:tab w:val="center" w:pos="4320"/>
        <w:tab w:val="right" w:pos="8640"/>
      </w:tabs>
      <w:spacing w:after="0" w:line="240" w:lineRule="auto"/>
    </w:pPr>
  </w:style>
  <w:style w:type="character" w:customStyle="1" w:styleId="FooterChar">
    <w:name w:val="Footer Char"/>
    <w:basedOn w:val="DefaultParagraphFont"/>
    <w:link w:val="Footer"/>
    <w:rsid w:val="00BA6F74"/>
    <w:rPr>
      <w:rFonts w:ascii="Calibri" w:eastAsia="Calibri" w:hAnsi="Calibri" w:cs="Calibri"/>
      <w:color w:val="000000"/>
      <w:sz w:val="22"/>
      <w:szCs w:val="22"/>
    </w:rPr>
  </w:style>
  <w:style w:type="paragraph" w:styleId="BalloonText">
    <w:name w:val="Balloon Text"/>
    <w:basedOn w:val="Normal"/>
    <w:link w:val="BalloonTextChar"/>
    <w:rsid w:val="00BA5D0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BA5D03"/>
    <w:rPr>
      <w:rFonts w:ascii="Lucida Grande" w:eastAsia="Calibri" w:hAnsi="Lucida Grande" w:cs="Calibr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ncmsa.net/ressum4.htm" TargetMode="External"/><Relationship Id="rId143" Type="http://schemas.openxmlformats.org/officeDocument/2006/relationships/hyperlink" Target="http://www.ncmsa.net/ressum4.htm" TargetMode="External"/><Relationship Id="rId144" Type="http://schemas.openxmlformats.org/officeDocument/2006/relationships/hyperlink" Target="http://www.ncmsa.net/ressum4.htm" TargetMode="External"/><Relationship Id="rId145" Type="http://schemas.openxmlformats.org/officeDocument/2006/relationships/hyperlink" Target="http://www.ncmsa.net/ressum4.htm" TargetMode="External"/><Relationship Id="rId146" Type="http://schemas.openxmlformats.org/officeDocument/2006/relationships/hyperlink" Target="http://www.ncmsa.net/ressum4.htm" TargetMode="External"/><Relationship Id="rId147" Type="http://schemas.openxmlformats.org/officeDocument/2006/relationships/hyperlink" Target="http://www.ncmsa.net/ressum4.htm" TargetMode="External"/><Relationship Id="rId148" Type="http://schemas.openxmlformats.org/officeDocument/2006/relationships/hyperlink" Target="http://www.ncmsa.net/ressum4.htm" TargetMode="External"/><Relationship Id="rId149" Type="http://schemas.openxmlformats.org/officeDocument/2006/relationships/hyperlink" Target="http://www.ncmsa.net/ressum4.htm" TargetMode="External"/><Relationship Id="rId40" Type="http://schemas.openxmlformats.org/officeDocument/2006/relationships/hyperlink" Target="http://www.youtube.com/watch?v=yiLgzZAzSJU&amp;feature=related" TargetMode="External"/><Relationship Id="rId41" Type="http://schemas.openxmlformats.org/officeDocument/2006/relationships/hyperlink" Target="http://www.youtube.com/watch?v=yiLgzZAzSJU&amp;feature=related" TargetMode="External"/><Relationship Id="rId42" Type="http://schemas.openxmlformats.org/officeDocument/2006/relationships/hyperlink" Target="http://www.youtube.com/watch?v=yiLgzZAzSJU&amp;feature=related" TargetMode="External"/><Relationship Id="rId43" Type="http://schemas.openxmlformats.org/officeDocument/2006/relationships/hyperlink" Target="http://www.youtube.com/watch?v=yiLgzZAzSJU&amp;feature=related" TargetMode="External"/><Relationship Id="rId44" Type="http://schemas.openxmlformats.org/officeDocument/2006/relationships/hyperlink" Target="http://www.youtube.com/watch?v=yiLgzZAzSJU&amp;feature=related" TargetMode="External"/><Relationship Id="rId45" Type="http://schemas.openxmlformats.org/officeDocument/2006/relationships/hyperlink" Target="http://www.youtube.com/watch?v=yiLgzZAzSJU&amp;feature=related" TargetMode="External"/><Relationship Id="rId46" Type="http://schemas.openxmlformats.org/officeDocument/2006/relationships/hyperlink" Target="http://www.youtube.com/watch?v=yiLgzZAzSJU&amp;feature=related" TargetMode="External"/><Relationship Id="rId47" Type="http://schemas.openxmlformats.org/officeDocument/2006/relationships/hyperlink" Target="http://www.youtube.com/watch?v=yiLgzZAzSJU&amp;feature=related" TargetMode="External"/><Relationship Id="rId48" Type="http://schemas.openxmlformats.org/officeDocument/2006/relationships/hyperlink" Target="http://www.youtube.com/watch?v=yiLgzZAzSJU&amp;feature=related" TargetMode="External"/><Relationship Id="rId49" Type="http://schemas.openxmlformats.org/officeDocument/2006/relationships/hyperlink" Target="http://www.youtube.com/watch?v=yiLgzZAzSJU&amp;feature=related" TargetMode="External"/><Relationship Id="rId80" Type="http://schemas.openxmlformats.org/officeDocument/2006/relationships/hyperlink" Target="http://www.pbs.org/kcet/publicschool/" TargetMode="External"/><Relationship Id="rId81" Type="http://schemas.openxmlformats.org/officeDocument/2006/relationships/hyperlink" Target="http://www.pbs.org/kcet/publicschool/" TargetMode="External"/><Relationship Id="rId82" Type="http://schemas.openxmlformats.org/officeDocument/2006/relationships/hyperlink" Target="http://www.pbs.org/kcet/publicschool/" TargetMode="External"/><Relationship Id="rId83" Type="http://schemas.openxmlformats.org/officeDocument/2006/relationships/hyperlink" Target="http://www.pbs.org/kcet/publicschool/" TargetMode="External"/><Relationship Id="rId84" Type="http://schemas.openxmlformats.org/officeDocument/2006/relationships/hyperlink" Target="http://www.pbs.org/kcet/publicschool/" TargetMode="External"/><Relationship Id="rId85" Type="http://schemas.openxmlformats.org/officeDocument/2006/relationships/hyperlink" Target="http://www.pbs.org/kcet/publicschool/" TargetMode="External"/><Relationship Id="rId86" Type="http://schemas.openxmlformats.org/officeDocument/2006/relationships/hyperlink" Target="http://www.amle.org/Publications/MiddleSchoolJournal/Articles/November2003/Article1/tabid/139/Default.aspx" TargetMode="External"/><Relationship Id="rId87" Type="http://schemas.openxmlformats.org/officeDocument/2006/relationships/hyperlink" Target="http://www.amle.org/Publications/MiddleSchoolJournal/Articles/September2009/Article4/tabid/2015/Default.aspx" TargetMode="External"/><Relationship Id="rId88" Type="http://schemas.openxmlformats.org/officeDocument/2006/relationships/hyperlink" Target="http://www.turningpts.org/" TargetMode="External"/><Relationship Id="rId89" Type="http://schemas.openxmlformats.org/officeDocument/2006/relationships/hyperlink" Target="http://www.turningpts.org/" TargetMode="External"/><Relationship Id="rId110" Type="http://schemas.openxmlformats.org/officeDocument/2006/relationships/hyperlink" Target="http://www.amle.org/portals/0/pdf/publications/On_Target/middle_or_high/middle_or_high_2.pdf" TargetMode="External"/><Relationship Id="rId111" Type="http://schemas.openxmlformats.org/officeDocument/2006/relationships/hyperlink" Target="http://www.amle.org/portals/0/pdf/publications/On_Target/middle_or_high/middle_or_high_2.pdf" TargetMode="External"/><Relationship Id="rId112" Type="http://schemas.openxmlformats.org/officeDocument/2006/relationships/hyperlink" Target="http://www.amle.org/portals/0/pdf/publications/On_Target/middle_or_high/middle_or_high_2.pdf" TargetMode="External"/><Relationship Id="rId113" Type="http://schemas.openxmlformats.org/officeDocument/2006/relationships/hyperlink" Target="http://www.amle.org/portals/0/pdf/publications/On_Target/middle_or_high/middle_or_high_2.pdf" TargetMode="External"/><Relationship Id="rId114" Type="http://schemas.openxmlformats.org/officeDocument/2006/relationships/hyperlink" Target="http://www.amle.org/portals/0/pdf/publications/On_Target/middle_or_high/middle_or_high_2.pdf" TargetMode="External"/><Relationship Id="rId115" Type="http://schemas.openxmlformats.org/officeDocument/2006/relationships/hyperlink" Target="http://www.amle.org/portals/0/pdf/publications/On_Target/middle_or_high/middle_or_high_2.pdf" TargetMode="External"/><Relationship Id="rId116" Type="http://schemas.openxmlformats.org/officeDocument/2006/relationships/hyperlink" Target="http://www.amle.org/portals/0/pdf/publications/On_Target/middle_or_high/middle_or_high_2.pdf" TargetMode="External"/><Relationship Id="rId117" Type="http://schemas.openxmlformats.org/officeDocument/2006/relationships/hyperlink" Target="http://www.amle.org/portals/0/pdf/publications/On_Target/middle_or_high/middle_or_high_2.pdf" TargetMode="External"/><Relationship Id="rId118" Type="http://schemas.openxmlformats.org/officeDocument/2006/relationships/hyperlink" Target="http://www.amle.org/portals/0/pdf/publications/On_Target/middle_or_high/middle_or_high_2.pdf" TargetMode="External"/><Relationship Id="rId119" Type="http://schemas.openxmlformats.org/officeDocument/2006/relationships/hyperlink" Target="http://www.amle.org/portals/0/pdf/publications/On_Target/middle_or_high/middle_or_high_2.pdf" TargetMode="External"/><Relationship Id="rId150" Type="http://schemas.openxmlformats.org/officeDocument/2006/relationships/hyperlink" Target="http://www.ncmsa.net/ressum4.htm" TargetMode="External"/><Relationship Id="rId151" Type="http://schemas.openxmlformats.org/officeDocument/2006/relationships/hyperlink" Target="http://www.youtube.com/watch?v=_A-ZVCjfWf8&amp;feature=fvw" TargetMode="External"/><Relationship Id="rId152" Type="http://schemas.openxmlformats.org/officeDocument/2006/relationships/hyperlink" Target="http://www.amle.org/Publications/MiddleSchoolJournal/Articles/May2008/Article1/tabid/1680/Default.aspx" TargetMode="External"/><Relationship Id="rId10" Type="http://schemas.openxmlformats.org/officeDocument/2006/relationships/hyperlink" Target="http://www.learnnc.org/ncpts/2009-PTS/PTS1/01/" TargetMode="External"/><Relationship Id="rId11" Type="http://schemas.openxmlformats.org/officeDocument/2006/relationships/hyperlink" Target="http://www.learnnc.org/ncpts/2009-PTS/PTS1/02/" TargetMode="External"/><Relationship Id="rId12" Type="http://schemas.openxmlformats.org/officeDocument/2006/relationships/hyperlink" Target="http://www.learnnc.org/ncpts/2009-PTS/PTS1/02/" TargetMode="External"/><Relationship Id="rId13" Type="http://schemas.openxmlformats.org/officeDocument/2006/relationships/hyperlink" Target="http://www.learnnc.org/ncpts/2009-PTS/PTS1/03/" TargetMode="External"/><Relationship Id="rId14" Type="http://schemas.openxmlformats.org/officeDocument/2006/relationships/hyperlink" Target="http://www.learnnc.org/ncpts/2009-PTS/PTS1/03/" TargetMode="External"/><Relationship Id="rId15" Type="http://schemas.openxmlformats.org/officeDocument/2006/relationships/hyperlink" Target="http://www.learnnc.org/ncpts/2009-PTS/PTS1/04/" TargetMode="External"/><Relationship Id="rId16" Type="http://schemas.openxmlformats.org/officeDocument/2006/relationships/hyperlink" Target="http://www.learnnc.org/ncpts/2009-PTS/PTS1/04/" TargetMode="External"/><Relationship Id="rId17" Type="http://schemas.openxmlformats.org/officeDocument/2006/relationships/hyperlink" Target="http://www.learnnc.org/ncpts/2009-PTS/PTS1/05/" TargetMode="External"/><Relationship Id="rId18" Type="http://schemas.openxmlformats.org/officeDocument/2006/relationships/hyperlink" Target="http://www.learnnc.org/ncpts/2009-PTS/PTS1/05/" TargetMode="External"/><Relationship Id="rId19" Type="http://schemas.openxmlformats.org/officeDocument/2006/relationships/hyperlink" Target="http://www.youtube.com/watch?v=zDZFcDGpL4U" TargetMode="External"/><Relationship Id="rId153" Type="http://schemas.openxmlformats.org/officeDocument/2006/relationships/hyperlink" Target="http://www.amle.org/portals/0/pdf/about/twb/This_We_Believe_Exec_Summary.pdf" TargetMode="External"/><Relationship Id="rId154" Type="http://schemas.openxmlformats.org/officeDocument/2006/relationships/hyperlink" Target="http://www.amle.org/Publications/MiddleSchoolJournal/Articles/January2008/Article1/tabid/1569/Default.aspx" TargetMode="External"/><Relationship Id="rId155" Type="http://schemas.openxmlformats.org/officeDocument/2006/relationships/hyperlink" Target="http://www.amle.org/moya/PlanYourCelebration/PRResources/CuspCulture/tabid/1199/Default.aspx" TargetMode="External"/><Relationship Id="rId156" Type="http://schemas.openxmlformats.org/officeDocument/2006/relationships/hyperlink" Target="http://www.amle.org/Publications/MiddleSchoolJournal/Articles/November2007/Article1/tabid/1543/Default.aspx" TargetMode="External"/><Relationship Id="rId157" Type="http://schemas.openxmlformats.org/officeDocument/2006/relationships/hyperlink" Target="http://www.amle.org/Publications/MiddleSchoolJournal/Articles/November2006/Article3/tabid/1093/Default.aspx" TargetMode="External"/><Relationship Id="rId158" Type="http://schemas.openxmlformats.org/officeDocument/2006/relationships/hyperlink" Target="http://www.amle.org/Publications/MiddleSchoolJournal/Articles/January2008/Article8/tabid/1579/Default.aspx" TargetMode="External"/><Relationship Id="rId159" Type="http://schemas.openxmlformats.org/officeDocument/2006/relationships/hyperlink" Target="http://www.amle.org/Publications/MiddleSchoolJournal/Articles/September2010/Article3/tabid/2256/Default.aspx" TargetMode="External"/><Relationship Id="rId50" Type="http://schemas.openxmlformats.org/officeDocument/2006/relationships/hyperlink" Target="http://www.youtube.com/watch?v=yiLgzZAzSJU&amp;feature=related" TargetMode="External"/><Relationship Id="rId51" Type="http://schemas.openxmlformats.org/officeDocument/2006/relationships/hyperlink" Target="http://www.youtube.com/watch?v=nvI6ODUAMek&amp;feature=watch_response_rev" TargetMode="External"/><Relationship Id="rId52" Type="http://schemas.openxmlformats.org/officeDocument/2006/relationships/hyperlink" Target="http://www.youtube.com/watch?v=nvI6ODUAMek&amp;feature=watch_response_rev" TargetMode="External"/><Relationship Id="rId53" Type="http://schemas.openxmlformats.org/officeDocument/2006/relationships/hyperlink" Target="http://www.youtube.com/watch?v=nvI6ODUAMek&amp;feature=watch_response_rev" TargetMode="External"/><Relationship Id="rId54" Type="http://schemas.openxmlformats.org/officeDocument/2006/relationships/hyperlink" Target="http://www.youtube.com/watch?v=nvI6ODUAMek&amp;feature=watch_response_rev" TargetMode="External"/><Relationship Id="rId55" Type="http://schemas.openxmlformats.org/officeDocument/2006/relationships/hyperlink" Target="http://www.youtube.com/watch?v=nvI6ODUAMek&amp;feature=watch_response_rev" TargetMode="External"/><Relationship Id="rId56" Type="http://schemas.openxmlformats.org/officeDocument/2006/relationships/hyperlink" Target="http://www.youtube.com/watch?v=nvI6ODUAMek&amp;feature=watch_response_rev" TargetMode="External"/><Relationship Id="rId57" Type="http://schemas.openxmlformats.org/officeDocument/2006/relationships/hyperlink" Target="http://www.youtube.com/watch?v=nvI6ODUAMek&amp;feature=watch_response_rev" TargetMode="External"/><Relationship Id="rId58" Type="http://schemas.openxmlformats.org/officeDocument/2006/relationships/hyperlink" Target="http://www.youtube.com/watch?v=nvI6ODUAMek&amp;feature=watch_response_rev" TargetMode="External"/><Relationship Id="rId59" Type="http://schemas.openxmlformats.org/officeDocument/2006/relationships/hyperlink" Target="http://www.youtube.com/watch?v=nvI6ODUAMek&amp;feature=watch_response_rev" TargetMode="External"/><Relationship Id="rId90" Type="http://schemas.openxmlformats.org/officeDocument/2006/relationships/hyperlink" Target="http://www.turningpts.org/" TargetMode="External"/><Relationship Id="rId91" Type="http://schemas.openxmlformats.org/officeDocument/2006/relationships/hyperlink" Target="http://www.turningpts.org/" TargetMode="External"/><Relationship Id="rId92" Type="http://schemas.openxmlformats.org/officeDocument/2006/relationships/hyperlink" Target="http://www.turningpts.org/" TargetMode="External"/><Relationship Id="rId93" Type="http://schemas.openxmlformats.org/officeDocument/2006/relationships/hyperlink" Target="http://www.turningpts.org/" TargetMode="External"/><Relationship Id="rId94" Type="http://schemas.openxmlformats.org/officeDocument/2006/relationships/hyperlink" Target="http://www.turningpts.org/" TargetMode="External"/><Relationship Id="rId95" Type="http://schemas.openxmlformats.org/officeDocument/2006/relationships/hyperlink" Target="http://www.turningpts.org/" TargetMode="External"/><Relationship Id="rId96" Type="http://schemas.openxmlformats.org/officeDocument/2006/relationships/hyperlink" Target="http://www.ncmsa.net/Exemplary_Schools.pdf" TargetMode="External"/><Relationship Id="rId97" Type="http://schemas.openxmlformats.org/officeDocument/2006/relationships/hyperlink" Target="http://www.ncmsa.net/Exemplary_Schools.pdf" TargetMode="External"/><Relationship Id="rId98" Type="http://schemas.openxmlformats.org/officeDocument/2006/relationships/hyperlink" Target="http://www.ncmsa.net/Exemplary_Schools.pdf" TargetMode="External"/><Relationship Id="rId99" Type="http://schemas.openxmlformats.org/officeDocument/2006/relationships/hyperlink" Target="http://www.ncmsa.net/Exemplary_Schools.pdf" TargetMode="External"/><Relationship Id="rId120" Type="http://schemas.openxmlformats.org/officeDocument/2006/relationships/hyperlink" Target="http://www.amle.org/portals/0/pdf/publications/On_Target/middle_or_high/middle_or_high_2.pdf" TargetMode="External"/><Relationship Id="rId121" Type="http://schemas.openxmlformats.org/officeDocument/2006/relationships/hyperlink" Target="http://www.amle.org/portals/0/pdf/publications/On_Target/middle_or_high/middle_or_high_2.pdf" TargetMode="External"/><Relationship Id="rId122" Type="http://schemas.openxmlformats.org/officeDocument/2006/relationships/hyperlink" Target="http://www.amle.org/portals/0/pdf/publications/On_Target/middle_or_high/middle_or_high_2.pdf" TargetMode="External"/><Relationship Id="rId123" Type="http://schemas.openxmlformats.org/officeDocument/2006/relationships/hyperlink" Target="http://www.amle.org/portals/0/pdf/publications/On_Target/middle_or_high/middle_or_high_2.pdf" TargetMode="External"/><Relationship Id="rId124" Type="http://schemas.openxmlformats.org/officeDocument/2006/relationships/hyperlink" Target="http://www.amle.org/portals/0/pdf/publications/On_Target/middle_or_high/middle_or_high_2.pdf" TargetMode="External"/><Relationship Id="rId125" Type="http://schemas.openxmlformats.org/officeDocument/2006/relationships/hyperlink" Target="http://www.amle.org/portals/0/pdf/publications/On_Target/middle_or_high/middle_or_high_2.pdf" TargetMode="External"/><Relationship Id="rId126" Type="http://schemas.openxmlformats.org/officeDocument/2006/relationships/hyperlink" Target="http://www.amle.org/portals/0/pdf/publications/On_Target/middle_or_high/middle_or_high_2.pdf" TargetMode="External"/><Relationship Id="rId127" Type="http://schemas.openxmlformats.org/officeDocument/2006/relationships/hyperlink" Target="http://www.amle.org/portals/0/pdf/publications/On_Target/middle_or_high/middle_or_high_2.pdf" TargetMode="External"/><Relationship Id="rId128" Type="http://schemas.openxmlformats.org/officeDocument/2006/relationships/hyperlink" Target="http://www.amle.org/portals/0/pdf/publications/On_Target/middle_or_high/middle_or_high_2.pdf" TargetMode="External"/><Relationship Id="rId129" Type="http://schemas.openxmlformats.org/officeDocument/2006/relationships/hyperlink" Target="http://www.amle.org/portals/0/pdf/publications/On_Target/middle_or_high/middle_or_high_2.pdf" TargetMode="External"/><Relationship Id="rId160" Type="http://schemas.openxmlformats.org/officeDocument/2006/relationships/hyperlink" Target="http://www.amle.org/Publications/MiddleSchoolJournal/Articles/January2011/Article3/tabid/2312/Default.aspx" TargetMode="External"/><Relationship Id="rId161" Type="http://schemas.openxmlformats.org/officeDocument/2006/relationships/hyperlink" Target="http://www.turningpts.org/pdf/Structures.pdf" TargetMode="External"/><Relationship Id="rId162" Type="http://schemas.openxmlformats.org/officeDocument/2006/relationships/hyperlink" Target="http://www.amle.org/Publications/MiddleSchoolJournal/Articles/September2007/Article1/tabid/1496/Default.aspx" TargetMode="External"/><Relationship Id="rId20" Type="http://schemas.openxmlformats.org/officeDocument/2006/relationships/hyperlink" Target="http://www.youtube.com/watch?v=zDZFcDGpL4U" TargetMode="External"/><Relationship Id="rId21" Type="http://schemas.openxmlformats.org/officeDocument/2006/relationships/hyperlink" Target="http://www.youtube.com/watch?v=zDZFcDGpL4U" TargetMode="External"/><Relationship Id="rId22" Type="http://schemas.openxmlformats.org/officeDocument/2006/relationships/hyperlink" Target="http://www.youtube.com/watch?v=zDZFcDGpL4U" TargetMode="External"/><Relationship Id="rId23" Type="http://schemas.openxmlformats.org/officeDocument/2006/relationships/hyperlink" Target="http://www.youtube.com/watch?v=zDZFcDGpL4U" TargetMode="External"/><Relationship Id="rId24" Type="http://schemas.openxmlformats.org/officeDocument/2006/relationships/hyperlink" Target="http://www.youtube.com/watch?v=zDZFcDGpL4U" TargetMode="External"/><Relationship Id="rId25" Type="http://schemas.openxmlformats.org/officeDocument/2006/relationships/hyperlink" Target="http://www.youtube.com/watch?v=zDZFcDGpL4U" TargetMode="External"/><Relationship Id="rId26" Type="http://schemas.openxmlformats.org/officeDocument/2006/relationships/hyperlink" Target="http://www.youtube.com/watch?v=zDZFcDGpL4U" TargetMode="External"/><Relationship Id="rId27" Type="http://schemas.openxmlformats.org/officeDocument/2006/relationships/hyperlink" Target="http://www.youtube.com/watch?v=zDZFcDGpL4U" TargetMode="External"/><Relationship Id="rId28" Type="http://schemas.openxmlformats.org/officeDocument/2006/relationships/hyperlink" Target="http://www.youtube.com/watch?v=zDZFcDGpL4U" TargetMode="External"/><Relationship Id="rId29" Type="http://schemas.openxmlformats.org/officeDocument/2006/relationships/hyperlink" Target="http://www.youtube.com/watch?v=zDZFcDGpL4U" TargetMode="External"/><Relationship Id="rId163" Type="http://schemas.openxmlformats.org/officeDocument/2006/relationships/hyperlink" Target="http://www.amle.org/Publications/MiddleSchoolJournal/Articles/September2006/Article1/tabid/1013/Default.aspx" TargetMode="External"/><Relationship Id="rId164" Type="http://schemas.openxmlformats.org/officeDocument/2006/relationships/hyperlink" Target="http://www.amle.org/Publications/MiddleSchoolJournal/Articles/March2007/Article1/tabid/1287/Default.aspx" TargetMode="External"/><Relationship Id="rId165" Type="http://schemas.openxmlformats.org/officeDocument/2006/relationships/hyperlink" Target="http://www.amle.org/Publications/MiddleSchoolJournal/Articles/September2003/Article1/tabid/141/Default.aspx" TargetMode="External"/><Relationship Id="rId166" Type="http://schemas.openxmlformats.org/officeDocument/2006/relationships/hyperlink" Target="http://www.amle.org/Publications/WebExclusive/Assessment/tabid/1120/Default.aspx" TargetMode="External"/><Relationship Id="rId167" Type="http://schemas.openxmlformats.org/officeDocument/2006/relationships/hyperlink" Target="http://www.amle.org/Publications/MiddleSchoolJournal/Articles/March2006/Article7/tabid/722/Default.aspx" TargetMode="External"/><Relationship Id="rId168" Type="http://schemas.openxmlformats.org/officeDocument/2006/relationships/hyperlink" Target="http://www.amle.org/Publications/MiddleSchoolJournal/Articles/January2009/Article1/tabid/1819/Default.aspx" TargetMode="External"/><Relationship Id="rId169" Type="http://schemas.openxmlformats.org/officeDocument/2006/relationships/hyperlink" Target="http://www.amle.org/Publications/MiddleSchoolJournal/Articles/May2010/Article4/tabid/2207/Default.aspx" TargetMode="External"/><Relationship Id="rId60" Type="http://schemas.openxmlformats.org/officeDocument/2006/relationships/hyperlink" Target="http://www.youtube.com/watch?v=nvI6ODUAMek&amp;feature=watch_response_rev" TargetMode="External"/><Relationship Id="rId61" Type="http://schemas.openxmlformats.org/officeDocument/2006/relationships/hyperlink" Target="http://www.youtube.com/watch?v=nvI6ODUAMek&amp;feature=watch_response_rev" TargetMode="External"/><Relationship Id="rId62" Type="http://schemas.openxmlformats.org/officeDocument/2006/relationships/hyperlink" Target="http://www.youtube.com/watch?v=nvI6ODUAMek&amp;feature=watch_response_rev" TargetMode="External"/><Relationship Id="rId63" Type="http://schemas.openxmlformats.org/officeDocument/2006/relationships/hyperlink" Target="http://www.youtube.com/watch?v=nvI6ODUAMek&amp;feature=watch_response_rev" TargetMode="External"/><Relationship Id="rId64" Type="http://schemas.openxmlformats.org/officeDocument/2006/relationships/hyperlink" Target="http://www.youtube.com/watch?v=nvI6ODUAMek&amp;feature=watch_response_rev" TargetMode="External"/><Relationship Id="rId65" Type="http://schemas.openxmlformats.org/officeDocument/2006/relationships/hyperlink" Target="http://www.youtube.com/watch?v=nvI6ODUAMek&amp;feature=watch_response_rev" TargetMode="External"/><Relationship Id="rId66" Type="http://schemas.openxmlformats.org/officeDocument/2006/relationships/hyperlink" Target="http://www.youtube.com/watch?v=nvI6ODUAMek&amp;feature=watch_response_rev" TargetMode="External"/><Relationship Id="rId67" Type="http://schemas.openxmlformats.org/officeDocument/2006/relationships/hyperlink" Target="http://www.youtube.com/watch?v=nvI6ODUAMek&amp;feature=watch_response_rev" TargetMode="External"/><Relationship Id="rId68" Type="http://schemas.openxmlformats.org/officeDocument/2006/relationships/hyperlink" Target="http://www.youtube.com/watch?v=nvI6ODUAMek&amp;feature=watch_response_rev" TargetMode="External"/><Relationship Id="rId69" Type="http://schemas.openxmlformats.org/officeDocument/2006/relationships/hyperlink" Target="http://www.youtube.com/watch?v=nvI6ODUAMek&amp;feature=watch_response_rev" TargetMode="External"/><Relationship Id="rId130" Type="http://schemas.openxmlformats.org/officeDocument/2006/relationships/hyperlink" Target="http://www.amle.org/portals/0/pdf/publications/On_Target/middle_or_high/middle_or_high_2.pdf" TargetMode="External"/><Relationship Id="rId131" Type="http://schemas.openxmlformats.org/officeDocument/2006/relationships/hyperlink" Target="http://www.amle.org/portals/0/pdf/publications/On_Target/middle_or_high/middle_or_high_2.pdf" TargetMode="External"/><Relationship Id="rId132" Type="http://schemas.openxmlformats.org/officeDocument/2006/relationships/hyperlink" Target="http://www.amle.org/portals/0/pdf/publications/On_Target/middle_or_high/middle_or_high_2.pdf" TargetMode="External"/><Relationship Id="rId133" Type="http://schemas.openxmlformats.org/officeDocument/2006/relationships/hyperlink" Target="http://www.amle.org/portals/0/pdf/publications/On_Target/middle_or_high/middle_or_high_2.pdf" TargetMode="External"/><Relationship Id="rId134" Type="http://schemas.openxmlformats.org/officeDocument/2006/relationships/hyperlink" Target="http://www.amle.org/portals/0/pdf/publications/On_Target/middle_or_high/middle_or_high_2.pdf" TargetMode="External"/><Relationship Id="rId135" Type="http://schemas.openxmlformats.org/officeDocument/2006/relationships/hyperlink" Target="http://www.amle.org/portals/0/pdf/publications/On_Target/middle_or_high/middle_or_high_2.pdf" TargetMode="External"/><Relationship Id="rId136" Type="http://schemas.openxmlformats.org/officeDocument/2006/relationships/hyperlink" Target="http://www.amle.org/portals/0/pdf/publications/On_Target/middle_or_high/middle_or_high_2.pdf" TargetMode="External"/><Relationship Id="rId137" Type="http://schemas.openxmlformats.org/officeDocument/2006/relationships/hyperlink" Target="http://www.amle.org/portals/0/pdf/publications/On_Target/middle_or_high/middle_or_high_2.pdf" TargetMode="External"/><Relationship Id="rId138" Type="http://schemas.openxmlformats.org/officeDocument/2006/relationships/hyperlink" Target="http://www.amle.org/portals/0/pdf/publications/On_Target/middle_or_high/middle_or_high_2.pdf" TargetMode="External"/><Relationship Id="rId139" Type="http://schemas.openxmlformats.org/officeDocument/2006/relationships/hyperlink" Target="http://www.amle.org/portals/0/pdf/publications/On_Target/middle_or_high/middle_or_high_2.pdf" TargetMode="External"/><Relationship Id="rId170" Type="http://schemas.openxmlformats.org/officeDocument/2006/relationships/hyperlink" Target="http://www.amle.org/Publications/MiddleSchoolJournal/Articles/May2009/Article1/tabid/1928/Default.aspx" TargetMode="External"/><Relationship Id="rId171" Type="http://schemas.openxmlformats.org/officeDocument/2006/relationships/image" Target="http://rubric.taskstream.com/css/i/spacer.gif" TargetMode="External"/><Relationship Id="rId172" Type="http://schemas.openxmlformats.org/officeDocument/2006/relationships/header" Target="header1.xml"/><Relationship Id="rId30" Type="http://schemas.openxmlformats.org/officeDocument/2006/relationships/hyperlink" Target="http://www.youtube.com/watch?v=zDZFcDGpL4U" TargetMode="External"/><Relationship Id="rId31" Type="http://schemas.openxmlformats.org/officeDocument/2006/relationships/hyperlink" Target="http://www.youtube.com/watch?v=zDZFcDGpL4U" TargetMode="External"/><Relationship Id="rId32" Type="http://schemas.openxmlformats.org/officeDocument/2006/relationships/hyperlink" Target="http://www.youtube.com/watch?v=zDZFcDGpL4U" TargetMode="External"/><Relationship Id="rId33" Type="http://schemas.openxmlformats.org/officeDocument/2006/relationships/hyperlink" Target="http://www.youtube.com/watch?v=zDZFcDGpL4U" TargetMode="External"/><Relationship Id="rId34" Type="http://schemas.openxmlformats.org/officeDocument/2006/relationships/hyperlink" Target="http://www.youtube.com/watch?v=yiLgzZAzSJU&amp;feature=related" TargetMode="External"/><Relationship Id="rId35" Type="http://schemas.openxmlformats.org/officeDocument/2006/relationships/hyperlink" Target="http://www.youtube.com/watch?v=yiLgzZAzSJU&amp;feature=related" TargetMode="External"/><Relationship Id="rId36" Type="http://schemas.openxmlformats.org/officeDocument/2006/relationships/hyperlink" Target="http://www.youtube.com/watch?v=yiLgzZAzSJU&amp;feature=related" TargetMode="External"/><Relationship Id="rId37" Type="http://schemas.openxmlformats.org/officeDocument/2006/relationships/hyperlink" Target="http://www.youtube.com/watch?v=yiLgzZAzSJU&amp;feature=related" TargetMode="External"/><Relationship Id="rId38" Type="http://schemas.openxmlformats.org/officeDocument/2006/relationships/hyperlink" Target="http://www.youtube.com/watch?v=yiLgzZAzSJU&amp;feature=related" TargetMode="External"/><Relationship Id="rId39" Type="http://schemas.openxmlformats.org/officeDocument/2006/relationships/hyperlink" Target="http://www.youtube.com/watch?v=yiLgzZAzSJU&amp;feature=related" TargetMode="External"/><Relationship Id="rId173" Type="http://schemas.openxmlformats.org/officeDocument/2006/relationships/fontTable" Target="fontTable.xml"/><Relationship Id="rId174" Type="http://schemas.openxmlformats.org/officeDocument/2006/relationships/theme" Target="theme/theme1.xml"/><Relationship Id="rId70" Type="http://schemas.openxmlformats.org/officeDocument/2006/relationships/hyperlink" Target="http://www.youtube.com/watch?v=nvI6ODUAMek&amp;feature=watch_response_rev" TargetMode="External"/><Relationship Id="rId71" Type="http://schemas.openxmlformats.org/officeDocument/2006/relationships/hyperlink" Target="http://www.youtube.com/watch?v=nvI6ODUAMek&amp;feature=watch_response_rev" TargetMode="External"/><Relationship Id="rId72" Type="http://schemas.openxmlformats.org/officeDocument/2006/relationships/hyperlink" Target="http://www.youtube.com/watch?v=nvI6ODUAMek&amp;feature=watch_response_rev" TargetMode="External"/><Relationship Id="rId73" Type="http://schemas.openxmlformats.org/officeDocument/2006/relationships/hyperlink" Target="http://www.youtube.com/watch?v=nvI6ODUAMek&amp;feature=watch_response_rev" TargetMode="External"/><Relationship Id="rId74" Type="http://schemas.openxmlformats.org/officeDocument/2006/relationships/hyperlink" Target="http://www.pbs.org/kcet/publicschool/" TargetMode="External"/><Relationship Id="rId75" Type="http://schemas.openxmlformats.org/officeDocument/2006/relationships/hyperlink" Target="http://www.pbs.org/kcet/publicschool/" TargetMode="External"/><Relationship Id="rId76" Type="http://schemas.openxmlformats.org/officeDocument/2006/relationships/hyperlink" Target="http://www.pbs.org/kcet/publicschool/" TargetMode="External"/><Relationship Id="rId77" Type="http://schemas.openxmlformats.org/officeDocument/2006/relationships/hyperlink" Target="http://www.pbs.org/kcet/publicschool/" TargetMode="External"/><Relationship Id="rId78" Type="http://schemas.openxmlformats.org/officeDocument/2006/relationships/hyperlink" Target="http://www.pbs.org/kcet/publicschool/" TargetMode="External"/><Relationship Id="rId79" Type="http://schemas.openxmlformats.org/officeDocument/2006/relationships/hyperlink" Target="http://www.pbs.org/kcet/publicschoo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www.ncmsa.net/Exemplary_Schools.pdf" TargetMode="External"/><Relationship Id="rId101" Type="http://schemas.openxmlformats.org/officeDocument/2006/relationships/hyperlink" Target="http://www.ncmsa.net/Exemplary_Schools.pdf" TargetMode="External"/><Relationship Id="rId102" Type="http://schemas.openxmlformats.org/officeDocument/2006/relationships/hyperlink" Target="http://www.ncmsa.net/Exemplary_Schools.pdf" TargetMode="External"/><Relationship Id="rId103" Type="http://schemas.openxmlformats.org/officeDocument/2006/relationships/hyperlink" Target="http://www.ncmsa.net/Exemplary_Schools.pdf" TargetMode="External"/><Relationship Id="rId104" Type="http://schemas.openxmlformats.org/officeDocument/2006/relationships/hyperlink" Target="http://www.ncmsa.net/Exemplary_Schools.pdf" TargetMode="External"/><Relationship Id="rId105" Type="http://schemas.openxmlformats.org/officeDocument/2006/relationships/hyperlink" Target="http://www.ncmsa.net/Exemplary_Schools.pdf" TargetMode="External"/><Relationship Id="rId106" Type="http://schemas.openxmlformats.org/officeDocument/2006/relationships/hyperlink" Target="http://www.ncmsa.net/Exemplary_Schools.pdf" TargetMode="External"/><Relationship Id="rId107" Type="http://schemas.openxmlformats.org/officeDocument/2006/relationships/hyperlink" Target="http://www.ncmsa.net/Exemplary_Schools.pdf" TargetMode="External"/><Relationship Id="rId108" Type="http://schemas.openxmlformats.org/officeDocument/2006/relationships/hyperlink" Target="http://www.ncmsa.net/Exemplary_Schools.pdf" TargetMode="External"/><Relationship Id="rId109" Type="http://schemas.openxmlformats.org/officeDocument/2006/relationships/hyperlink" Target="http://www.amle.org/portals/0/pdf/publications/On_Target/middle_or_high/middle_or_high_2.pdf"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taylor2@gardner-webb.edu" TargetMode="External"/><Relationship Id="rId9" Type="http://schemas.openxmlformats.org/officeDocument/2006/relationships/hyperlink" Target="http://www.learnnc.org/ncpts/2009-PTS/PTS1/01/" TargetMode="External"/><Relationship Id="rId140" Type="http://schemas.openxmlformats.org/officeDocument/2006/relationships/hyperlink" Target="http://www.ncmsa.net/ressum4.htm" TargetMode="External"/><Relationship Id="rId141" Type="http://schemas.openxmlformats.org/officeDocument/2006/relationships/hyperlink" Target="http://www.ncmsa.net/ressum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19</Pages>
  <Words>6645</Words>
  <Characters>37878</Characters>
  <Application>Microsoft Macintosh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Kelly's Computer</dc:creator>
  <cp:lastModifiedBy>Kelly Taylor</cp:lastModifiedBy>
  <cp:revision>12</cp:revision>
  <cp:lastPrinted>2011-08-10T15:10:00Z</cp:lastPrinted>
  <dcterms:created xsi:type="dcterms:W3CDTF">2011-12-29T19:35:00Z</dcterms:created>
  <dcterms:modified xsi:type="dcterms:W3CDTF">2012-07-25T17:13:00Z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11BQHU7XC-I6axnD-ZrOJLUKvYrwOGriCJkdGY6vHV34</vt:lpwstr>
  </property>
  <property fmtid="{D5CDD505-2E9C-101B-9397-08002B2CF9AE}" pid="4" name="Google.Documents.RevisionId">
    <vt:lpwstr>02895166033755195982</vt:lpwstr>
  </property>
  <property fmtid="{D5CDD505-2E9C-101B-9397-08002B2CF9AE}" pid="5" name="Google.Documents.PreviousRevisionId">
    <vt:lpwstr>13565707383437984523</vt:lpwstr>
  </property>
  <property fmtid="{D5CDD505-2E9C-101B-9397-08002B2CF9AE}" pid="6" name="Google.Documents.PluginVersion">
    <vt:lpwstr>2.0.2424.7283</vt:lpwstr>
  </property>
  <property fmtid="{D5CDD505-2E9C-101B-9397-08002B2CF9AE}" pid="7" name="Google.Documents.MergeIncapabilityFlags">
    <vt:i4>0</vt:i4>
  </property>
</Properties>
</file>